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4F6" w:rsidRPr="007610A9" w:rsidRDefault="007C44F6" w:rsidP="007C44F6">
      <w:pPr>
        <w:rPr>
          <w:b/>
          <w:sz w:val="22"/>
          <w:szCs w:val="22"/>
        </w:rPr>
      </w:pPr>
      <w:r w:rsidRPr="007610A9">
        <w:rPr>
          <w:b/>
          <w:sz w:val="22"/>
          <w:szCs w:val="22"/>
        </w:rPr>
        <w:t>PROJEKT</w:t>
      </w:r>
      <w:r w:rsidR="00F6151D" w:rsidRPr="007610A9">
        <w:rPr>
          <w:b/>
          <w:sz w:val="22"/>
          <w:szCs w:val="22"/>
        </w:rPr>
        <w:t xml:space="preserve">OWWANE POSTANOWIENIA </w:t>
      </w:r>
      <w:r w:rsidRPr="007610A9">
        <w:rPr>
          <w:b/>
          <w:sz w:val="22"/>
          <w:szCs w:val="22"/>
        </w:rPr>
        <w:t xml:space="preserve">UMOWY </w:t>
      </w:r>
    </w:p>
    <w:p w:rsidR="007C44F6" w:rsidRPr="007610A9" w:rsidRDefault="007C44F6" w:rsidP="007C44F6">
      <w:pPr>
        <w:rPr>
          <w:sz w:val="22"/>
          <w:szCs w:val="22"/>
        </w:rPr>
      </w:pPr>
    </w:p>
    <w:p w:rsidR="004341F8" w:rsidRPr="007610A9" w:rsidRDefault="004341F8" w:rsidP="004341F8">
      <w:pPr>
        <w:jc w:val="both"/>
        <w:rPr>
          <w:sz w:val="22"/>
          <w:szCs w:val="22"/>
        </w:rPr>
      </w:pPr>
      <w:r w:rsidRPr="007610A9">
        <w:rPr>
          <w:sz w:val="22"/>
          <w:szCs w:val="22"/>
        </w:rPr>
        <w:t>zawarta w Krakowie w dniu ……………….…... pomiędzy:</w:t>
      </w:r>
    </w:p>
    <w:p w:rsidR="004341F8" w:rsidRPr="007610A9" w:rsidRDefault="00FD3564" w:rsidP="004341F8">
      <w:pPr>
        <w:jc w:val="both"/>
        <w:rPr>
          <w:sz w:val="22"/>
          <w:szCs w:val="22"/>
        </w:rPr>
      </w:pPr>
      <w:r w:rsidRPr="007610A9">
        <w:rPr>
          <w:bCs/>
          <w:sz w:val="22"/>
          <w:szCs w:val="22"/>
        </w:rPr>
        <w:t>Zamk</w:t>
      </w:r>
      <w:r w:rsidR="00F6151D" w:rsidRPr="007610A9">
        <w:rPr>
          <w:bCs/>
          <w:sz w:val="22"/>
          <w:szCs w:val="22"/>
        </w:rPr>
        <w:t>iem</w:t>
      </w:r>
      <w:r w:rsidRPr="007610A9">
        <w:rPr>
          <w:bCs/>
          <w:sz w:val="22"/>
          <w:szCs w:val="22"/>
        </w:rPr>
        <w:t xml:space="preserve"> Królewski</w:t>
      </w:r>
      <w:r w:rsidR="00F6151D" w:rsidRPr="007610A9">
        <w:rPr>
          <w:bCs/>
          <w:sz w:val="22"/>
          <w:szCs w:val="22"/>
        </w:rPr>
        <w:t>m</w:t>
      </w:r>
      <w:r w:rsidRPr="007610A9">
        <w:rPr>
          <w:bCs/>
          <w:sz w:val="22"/>
          <w:szCs w:val="22"/>
        </w:rPr>
        <w:t xml:space="preserve"> na Wawelu - Państwowe Zbiory Sztuki, Wawel 5, 31 - 001 Kraków, telefon nr 12 422 51 55, fax: (12) 421 51 77, NIP: 6750004459; REGON: 000276009, adres strony internetowej:</w:t>
      </w:r>
      <w:r w:rsidR="00F6151D" w:rsidRPr="007610A9">
        <w:rPr>
          <w:sz w:val="22"/>
          <w:szCs w:val="22"/>
        </w:rPr>
        <w:t xml:space="preserve"> </w:t>
      </w:r>
      <w:hyperlink r:id="rId8" w:history="1">
        <w:r w:rsidR="00F6151D" w:rsidRPr="007610A9">
          <w:rPr>
            <w:rStyle w:val="Hipercze"/>
            <w:color w:val="auto"/>
            <w:sz w:val="22"/>
            <w:szCs w:val="22"/>
          </w:rPr>
          <w:t>www.wawel.krakow.pl</w:t>
        </w:r>
      </w:hyperlink>
      <w:r w:rsidRPr="007610A9">
        <w:rPr>
          <w:bCs/>
          <w:sz w:val="22"/>
          <w:szCs w:val="22"/>
        </w:rPr>
        <w:t xml:space="preserve"> adres e-mail:</w:t>
      </w:r>
      <w:r w:rsidR="00F6151D" w:rsidRPr="007610A9">
        <w:rPr>
          <w:sz w:val="22"/>
          <w:szCs w:val="22"/>
        </w:rPr>
        <w:t xml:space="preserve"> </w:t>
      </w:r>
      <w:hyperlink r:id="rId9" w:history="1">
        <w:r w:rsidR="00F6151D" w:rsidRPr="007610A9">
          <w:rPr>
            <w:rStyle w:val="Hipercze"/>
            <w:color w:val="auto"/>
            <w:sz w:val="22"/>
            <w:szCs w:val="22"/>
          </w:rPr>
          <w:t>zamek@wawelzamek.pl</w:t>
        </w:r>
      </w:hyperlink>
      <w:r w:rsidRPr="007610A9">
        <w:rPr>
          <w:bCs/>
          <w:sz w:val="22"/>
          <w:szCs w:val="22"/>
        </w:rPr>
        <w:t>,.</w:t>
      </w:r>
      <w:r w:rsidR="004341F8" w:rsidRPr="007610A9">
        <w:rPr>
          <w:b/>
          <w:sz w:val="22"/>
          <w:szCs w:val="22"/>
        </w:rPr>
        <w:t xml:space="preserve"> </w:t>
      </w:r>
      <w:r w:rsidR="004341F8" w:rsidRPr="007610A9">
        <w:rPr>
          <w:sz w:val="22"/>
          <w:szCs w:val="22"/>
        </w:rPr>
        <w:t>zwanym dalej w tekście „</w:t>
      </w:r>
      <w:r w:rsidR="004341F8" w:rsidRPr="007610A9">
        <w:rPr>
          <w:b/>
          <w:bCs/>
          <w:sz w:val="22"/>
          <w:szCs w:val="22"/>
        </w:rPr>
        <w:t>Zamawiającym”</w:t>
      </w:r>
      <w:r w:rsidR="004341F8" w:rsidRPr="007610A9">
        <w:rPr>
          <w:sz w:val="22"/>
          <w:szCs w:val="22"/>
        </w:rPr>
        <w:t xml:space="preserve">, którego reprezentuje: </w:t>
      </w:r>
    </w:p>
    <w:p w:rsidR="002866EF" w:rsidRPr="007610A9" w:rsidRDefault="002866EF" w:rsidP="004341F8">
      <w:pPr>
        <w:jc w:val="both"/>
        <w:rPr>
          <w:sz w:val="22"/>
          <w:szCs w:val="22"/>
        </w:rPr>
      </w:pPr>
    </w:p>
    <w:p w:rsidR="002866EF" w:rsidRPr="007610A9" w:rsidRDefault="002866EF" w:rsidP="002866EF">
      <w:pPr>
        <w:pStyle w:val="Tekstpodstawowy"/>
        <w:widowControl w:val="0"/>
        <w:tabs>
          <w:tab w:val="left" w:leader="dot" w:pos="7905"/>
        </w:tabs>
        <w:autoSpaceDE w:val="0"/>
        <w:autoSpaceDN w:val="0"/>
        <w:ind w:left="720"/>
        <w:rPr>
          <w:color w:val="1A1A1A"/>
          <w:sz w:val="22"/>
          <w:szCs w:val="22"/>
        </w:rPr>
      </w:pPr>
      <w:r w:rsidRPr="007610A9">
        <w:rPr>
          <w:sz w:val="22"/>
          <w:szCs w:val="22"/>
          <w:shd w:val="clear" w:color="auto" w:fill="FFFFFF"/>
        </w:rPr>
        <w:t>1. Zastępca Dyrektora ds. Inwestycyjno-Technicznych</w:t>
      </w:r>
      <w:r w:rsidRPr="007610A9">
        <w:rPr>
          <w:sz w:val="22"/>
          <w:szCs w:val="22"/>
        </w:rPr>
        <w:t xml:space="preserve"> </w:t>
      </w:r>
      <w:r w:rsidRPr="007610A9">
        <w:rPr>
          <w:color w:val="1A1A1A"/>
          <w:sz w:val="22"/>
          <w:szCs w:val="22"/>
        </w:rPr>
        <w:t>- Daniel Hankus</w:t>
      </w:r>
    </w:p>
    <w:p w:rsidR="002866EF" w:rsidRPr="007610A9" w:rsidRDefault="002866EF" w:rsidP="002866EF">
      <w:pPr>
        <w:pStyle w:val="Tekstpodstawowy"/>
        <w:widowControl w:val="0"/>
        <w:tabs>
          <w:tab w:val="left" w:leader="dot" w:pos="7905"/>
        </w:tabs>
        <w:autoSpaceDE w:val="0"/>
        <w:autoSpaceDN w:val="0"/>
        <w:ind w:left="720"/>
        <w:rPr>
          <w:color w:val="1A1A1A"/>
          <w:sz w:val="22"/>
          <w:szCs w:val="22"/>
        </w:rPr>
      </w:pPr>
      <w:r w:rsidRPr="007610A9">
        <w:rPr>
          <w:color w:val="1A1A1A"/>
          <w:sz w:val="22"/>
          <w:szCs w:val="22"/>
        </w:rPr>
        <w:t>2. Główna Księgowa  - Iwona Gręda</w:t>
      </w:r>
    </w:p>
    <w:p w:rsidR="002866EF" w:rsidRPr="007610A9" w:rsidRDefault="002866EF" w:rsidP="004341F8">
      <w:pPr>
        <w:jc w:val="both"/>
        <w:rPr>
          <w:sz w:val="22"/>
          <w:szCs w:val="22"/>
        </w:rPr>
      </w:pPr>
    </w:p>
    <w:p w:rsidR="004341F8" w:rsidRPr="007610A9" w:rsidRDefault="004341F8" w:rsidP="004341F8">
      <w:pPr>
        <w:jc w:val="both"/>
        <w:rPr>
          <w:kern w:val="22"/>
          <w:sz w:val="22"/>
          <w:szCs w:val="22"/>
        </w:rPr>
      </w:pPr>
    </w:p>
    <w:p w:rsidR="004341F8" w:rsidRPr="007610A9" w:rsidRDefault="004341F8" w:rsidP="004341F8">
      <w:pPr>
        <w:jc w:val="both"/>
        <w:rPr>
          <w:kern w:val="22"/>
          <w:sz w:val="22"/>
          <w:szCs w:val="22"/>
        </w:rPr>
      </w:pPr>
      <w:r w:rsidRPr="007610A9">
        <w:rPr>
          <w:kern w:val="22"/>
          <w:sz w:val="22"/>
          <w:szCs w:val="22"/>
        </w:rPr>
        <w:t>a:</w:t>
      </w:r>
    </w:p>
    <w:p w:rsidR="00AC7E70" w:rsidRPr="007610A9" w:rsidRDefault="004341F8" w:rsidP="004341F8">
      <w:pPr>
        <w:jc w:val="both"/>
        <w:rPr>
          <w:kern w:val="22"/>
          <w:sz w:val="22"/>
          <w:szCs w:val="22"/>
        </w:rPr>
      </w:pPr>
      <w:r w:rsidRPr="007610A9">
        <w:rPr>
          <w:kern w:val="22"/>
          <w:sz w:val="22"/>
          <w:szCs w:val="22"/>
        </w:rPr>
        <w:t xml:space="preserve">………………. z siedzibą: ……………………., ul. ……………. działającą na podstawie wpisu do </w:t>
      </w:r>
    </w:p>
    <w:p w:rsidR="004341F8" w:rsidRPr="007610A9" w:rsidRDefault="00AC7E70" w:rsidP="004341F8">
      <w:pPr>
        <w:jc w:val="both"/>
        <w:rPr>
          <w:kern w:val="22"/>
          <w:sz w:val="22"/>
          <w:szCs w:val="22"/>
        </w:rPr>
      </w:pPr>
      <w:r w:rsidRPr="007610A9">
        <w:rPr>
          <w:rStyle w:val="Uwydatnienie"/>
          <w:i w:val="0"/>
          <w:iCs w:val="0"/>
          <w:sz w:val="22"/>
          <w:szCs w:val="22"/>
          <w:shd w:val="clear" w:color="auto" w:fill="FFFFFF"/>
        </w:rPr>
        <w:t>Centralnej Ewidencji i Informacji o Działalności Gospodarczej</w:t>
      </w:r>
      <w:r w:rsidRPr="007610A9">
        <w:rPr>
          <w:kern w:val="22"/>
          <w:sz w:val="22"/>
          <w:szCs w:val="22"/>
        </w:rPr>
        <w:t>/</w:t>
      </w:r>
      <w:r w:rsidR="004341F8" w:rsidRPr="007610A9">
        <w:rPr>
          <w:kern w:val="22"/>
          <w:sz w:val="22"/>
          <w:szCs w:val="22"/>
        </w:rPr>
        <w:t>Rejestru Przedsiębiorców Krajowego Rejestru</w:t>
      </w:r>
      <w:r w:rsidRPr="007610A9">
        <w:rPr>
          <w:rStyle w:val="Odwoanieprzypisudolnego"/>
          <w:kern w:val="22"/>
          <w:sz w:val="22"/>
          <w:szCs w:val="22"/>
        </w:rPr>
        <w:footnoteReference w:id="2"/>
      </w:r>
      <w:r w:rsidR="004341F8" w:rsidRPr="007610A9">
        <w:rPr>
          <w:kern w:val="22"/>
          <w:sz w:val="22"/>
          <w:szCs w:val="22"/>
        </w:rPr>
        <w:t xml:space="preserve"> Sądowego prowadzonego przez …………………, … Wydział Gospodarczy Krajowego Rejestru Sądowego pod numerem ……………………, NIP:……………., REGON:…………… zwaną </w:t>
      </w:r>
      <w:r w:rsidR="004341F8" w:rsidRPr="007610A9">
        <w:rPr>
          <w:kern w:val="22"/>
          <w:sz w:val="22"/>
          <w:szCs w:val="22"/>
        </w:rPr>
        <w:br/>
        <w:t>w dalszej części umowy „</w:t>
      </w:r>
      <w:r w:rsidR="004341F8" w:rsidRPr="007610A9">
        <w:rPr>
          <w:b/>
          <w:kern w:val="22"/>
          <w:sz w:val="22"/>
          <w:szCs w:val="22"/>
        </w:rPr>
        <w:t>Wykonawcą”</w:t>
      </w:r>
      <w:r w:rsidR="004341F8" w:rsidRPr="007610A9">
        <w:rPr>
          <w:kern w:val="22"/>
          <w:sz w:val="22"/>
          <w:szCs w:val="22"/>
        </w:rPr>
        <w:t xml:space="preserve">, </w:t>
      </w:r>
      <w:r w:rsidR="004341F8" w:rsidRPr="007610A9">
        <w:rPr>
          <w:sz w:val="22"/>
          <w:szCs w:val="22"/>
        </w:rPr>
        <w:t>którego reprezentuje</w:t>
      </w:r>
      <w:r w:rsidR="004341F8" w:rsidRPr="007610A9">
        <w:rPr>
          <w:kern w:val="22"/>
          <w:sz w:val="22"/>
          <w:szCs w:val="22"/>
        </w:rPr>
        <w:t>:</w:t>
      </w:r>
    </w:p>
    <w:p w:rsidR="004341F8" w:rsidRPr="007610A9" w:rsidRDefault="004341F8" w:rsidP="004341F8">
      <w:pPr>
        <w:jc w:val="both"/>
        <w:rPr>
          <w:sz w:val="22"/>
          <w:szCs w:val="22"/>
        </w:rPr>
      </w:pPr>
      <w:r w:rsidRPr="007610A9">
        <w:rPr>
          <w:sz w:val="22"/>
          <w:szCs w:val="22"/>
        </w:rPr>
        <w:t>…………………………………………………………………………………………………………………………………….</w:t>
      </w:r>
    </w:p>
    <w:p w:rsidR="004341F8" w:rsidRPr="007610A9" w:rsidRDefault="004341F8" w:rsidP="004341F8">
      <w:pPr>
        <w:jc w:val="both"/>
        <w:rPr>
          <w:sz w:val="22"/>
          <w:szCs w:val="22"/>
        </w:rPr>
      </w:pPr>
    </w:p>
    <w:p w:rsidR="004341F8" w:rsidRPr="007610A9" w:rsidRDefault="004341F8" w:rsidP="00FD3564">
      <w:pPr>
        <w:overflowPunct w:val="0"/>
        <w:autoSpaceDE w:val="0"/>
        <w:autoSpaceDN w:val="0"/>
        <w:adjustRightInd w:val="0"/>
        <w:jc w:val="both"/>
        <w:textAlignment w:val="baseline"/>
        <w:rPr>
          <w:sz w:val="22"/>
          <w:szCs w:val="22"/>
          <w:shd w:val="clear" w:color="auto" w:fill="FFFFFF"/>
        </w:rPr>
      </w:pPr>
      <w:r w:rsidRPr="007610A9">
        <w:rPr>
          <w:bCs/>
          <w:sz w:val="22"/>
          <w:szCs w:val="22"/>
        </w:rPr>
        <w:t xml:space="preserve">Podstawą zawarcia umowy jest wybór oferty </w:t>
      </w:r>
      <w:r w:rsidR="00F22CBA" w:rsidRPr="007610A9">
        <w:rPr>
          <w:bCs/>
          <w:sz w:val="22"/>
          <w:szCs w:val="22"/>
        </w:rPr>
        <w:t>Wykonawcy</w:t>
      </w:r>
      <w:r w:rsidR="00033E10" w:rsidRPr="007610A9">
        <w:rPr>
          <w:bCs/>
          <w:sz w:val="22"/>
          <w:szCs w:val="22"/>
        </w:rPr>
        <w:t xml:space="preserve"> jako</w:t>
      </w:r>
      <w:r w:rsidRPr="007610A9">
        <w:rPr>
          <w:bCs/>
          <w:sz w:val="22"/>
          <w:szCs w:val="22"/>
        </w:rPr>
        <w:t xml:space="preserve"> najkorzystniejszej w postępowaniu </w:t>
      </w:r>
      <w:r w:rsidRPr="007610A9">
        <w:rPr>
          <w:bCs/>
          <w:sz w:val="22"/>
          <w:szCs w:val="22"/>
        </w:rPr>
        <w:br/>
        <w:t xml:space="preserve">o udzielenie zamówienia publicznego przeprowadzonego </w:t>
      </w:r>
      <w:r w:rsidR="004B75C4" w:rsidRPr="007610A9">
        <w:rPr>
          <w:bCs/>
          <w:sz w:val="22"/>
          <w:szCs w:val="22"/>
        </w:rPr>
        <w:t xml:space="preserve"> </w:t>
      </w:r>
      <w:r w:rsidRPr="007610A9">
        <w:rPr>
          <w:bCs/>
          <w:sz w:val="22"/>
          <w:szCs w:val="22"/>
        </w:rPr>
        <w:t xml:space="preserve"> </w:t>
      </w:r>
      <w:r w:rsidR="00FD3564" w:rsidRPr="007610A9">
        <w:rPr>
          <w:kern w:val="22"/>
          <w:sz w:val="22"/>
          <w:szCs w:val="22"/>
        </w:rPr>
        <w:t xml:space="preserve">w </w:t>
      </w:r>
      <w:r w:rsidR="00FD3564" w:rsidRPr="007610A9">
        <w:rPr>
          <w:b/>
          <w:bCs/>
          <w:kern w:val="22"/>
          <w:sz w:val="22"/>
          <w:szCs w:val="22"/>
        </w:rPr>
        <w:t>trybie</w:t>
      </w:r>
      <w:r w:rsidR="00FD3564" w:rsidRPr="007610A9">
        <w:rPr>
          <w:kern w:val="22"/>
          <w:sz w:val="22"/>
          <w:szCs w:val="22"/>
        </w:rPr>
        <w:t xml:space="preserve"> </w:t>
      </w:r>
      <w:r w:rsidR="00FD3564" w:rsidRPr="007610A9">
        <w:rPr>
          <w:b/>
          <w:kern w:val="22"/>
          <w:sz w:val="22"/>
          <w:szCs w:val="22"/>
        </w:rPr>
        <w:t xml:space="preserve">podstawowym wariant II, </w:t>
      </w:r>
      <w:r w:rsidR="00FD3564" w:rsidRPr="007610A9">
        <w:rPr>
          <w:kern w:val="22"/>
          <w:sz w:val="22"/>
          <w:szCs w:val="22"/>
        </w:rPr>
        <w:t xml:space="preserve">na zasadach dotyczących zamówień, których wartość nie przekracza progów unijnych, wskazanych w </w:t>
      </w:r>
      <w:r w:rsidR="00FD3564" w:rsidRPr="007610A9">
        <w:rPr>
          <w:sz w:val="22"/>
          <w:szCs w:val="22"/>
          <w:shd w:val="clear" w:color="auto" w:fill="FFFFFF"/>
        </w:rPr>
        <w:t>art. 3 ustawy z 11 września 2019 r. - Prawo zamówień publicznych (Dz.U. z 2019 r. poz. 2019)– zwaną dalej Pzp.</w:t>
      </w:r>
    </w:p>
    <w:p w:rsidR="00E1733C" w:rsidRPr="007610A9" w:rsidRDefault="00E1733C" w:rsidP="00E1733C">
      <w:pPr>
        <w:jc w:val="both"/>
        <w:rPr>
          <w:sz w:val="22"/>
          <w:szCs w:val="22"/>
        </w:rPr>
      </w:pPr>
      <w:r w:rsidRPr="007610A9">
        <w:rPr>
          <w:sz w:val="22"/>
          <w:szCs w:val="22"/>
        </w:rPr>
        <w:t xml:space="preserve">Prace realizowane będą w ramach Projektu pn. </w:t>
      </w:r>
      <w:r w:rsidRPr="007610A9">
        <w:rPr>
          <w:b/>
          <w:sz w:val="22"/>
          <w:szCs w:val="22"/>
        </w:rPr>
        <w:t xml:space="preserve">„Wielokulturowa Rzeczpospolita-Zamek Pieskowa Skała” </w:t>
      </w:r>
      <w:r w:rsidRPr="007610A9">
        <w:rPr>
          <w:sz w:val="22"/>
          <w:szCs w:val="22"/>
        </w:rPr>
        <w:t>w ramach programu „KULTURA”/MECHANIZM FINANSOWY EOG 2014-2021 Działanie 1. Poprawa zarządzania dziedzictwem kulturowym Poddziałanie 1.1. Restauracja i rewitalizacja dziedzictwa kulturowego</w:t>
      </w:r>
    </w:p>
    <w:p w:rsidR="00E1733C" w:rsidRPr="007610A9" w:rsidRDefault="00E1733C" w:rsidP="00FD3564">
      <w:pPr>
        <w:overflowPunct w:val="0"/>
        <w:autoSpaceDE w:val="0"/>
        <w:autoSpaceDN w:val="0"/>
        <w:adjustRightInd w:val="0"/>
        <w:jc w:val="both"/>
        <w:textAlignment w:val="baseline"/>
        <w:rPr>
          <w:sz w:val="22"/>
          <w:szCs w:val="22"/>
          <w:shd w:val="clear" w:color="auto" w:fill="FFFFFF"/>
        </w:rPr>
      </w:pPr>
    </w:p>
    <w:p w:rsidR="00E1733C" w:rsidRPr="007610A9" w:rsidRDefault="00E1733C" w:rsidP="00FD3564">
      <w:pPr>
        <w:overflowPunct w:val="0"/>
        <w:autoSpaceDE w:val="0"/>
        <w:autoSpaceDN w:val="0"/>
        <w:adjustRightInd w:val="0"/>
        <w:jc w:val="both"/>
        <w:textAlignment w:val="baseline"/>
        <w:rPr>
          <w:kern w:val="22"/>
          <w:sz w:val="22"/>
          <w:szCs w:val="22"/>
        </w:rPr>
      </w:pPr>
    </w:p>
    <w:p w:rsidR="008B680E" w:rsidRPr="007610A9" w:rsidRDefault="008B680E" w:rsidP="008B680E">
      <w:pPr>
        <w:jc w:val="both"/>
        <w:rPr>
          <w:b/>
          <w:kern w:val="22"/>
          <w:sz w:val="22"/>
          <w:szCs w:val="22"/>
        </w:rPr>
      </w:pPr>
      <w:r w:rsidRPr="007610A9">
        <w:rPr>
          <w:b/>
          <w:kern w:val="22"/>
          <w:sz w:val="22"/>
          <w:szCs w:val="22"/>
        </w:rPr>
        <w:t>Skróty:</w:t>
      </w:r>
    </w:p>
    <w:p w:rsidR="008B680E" w:rsidRPr="007610A9" w:rsidRDefault="008B680E" w:rsidP="00DC69FB">
      <w:pPr>
        <w:numPr>
          <w:ilvl w:val="0"/>
          <w:numId w:val="4"/>
        </w:numPr>
        <w:jc w:val="both"/>
        <w:rPr>
          <w:kern w:val="22"/>
          <w:sz w:val="22"/>
          <w:szCs w:val="22"/>
        </w:rPr>
      </w:pPr>
      <w:r w:rsidRPr="007610A9">
        <w:rPr>
          <w:kern w:val="22"/>
          <w:sz w:val="22"/>
          <w:szCs w:val="22"/>
        </w:rPr>
        <w:t>BIOZ – Bezpieczeństwo i ochrona zdrowia</w:t>
      </w:r>
    </w:p>
    <w:p w:rsidR="008B680E" w:rsidRPr="007610A9" w:rsidRDefault="008B680E" w:rsidP="00DC69FB">
      <w:pPr>
        <w:numPr>
          <w:ilvl w:val="0"/>
          <w:numId w:val="4"/>
        </w:numPr>
        <w:jc w:val="both"/>
        <w:rPr>
          <w:kern w:val="22"/>
          <w:sz w:val="22"/>
          <w:szCs w:val="22"/>
        </w:rPr>
      </w:pPr>
      <w:r w:rsidRPr="007610A9">
        <w:rPr>
          <w:kern w:val="22"/>
          <w:sz w:val="22"/>
          <w:szCs w:val="22"/>
        </w:rPr>
        <w:t>KC – Kodeks cywilny</w:t>
      </w:r>
    </w:p>
    <w:p w:rsidR="008B680E" w:rsidRPr="007610A9" w:rsidRDefault="008B680E" w:rsidP="00DC69FB">
      <w:pPr>
        <w:numPr>
          <w:ilvl w:val="0"/>
          <w:numId w:val="4"/>
        </w:numPr>
        <w:jc w:val="both"/>
        <w:rPr>
          <w:kern w:val="22"/>
          <w:sz w:val="22"/>
          <w:szCs w:val="22"/>
        </w:rPr>
      </w:pPr>
      <w:r w:rsidRPr="007610A9">
        <w:rPr>
          <w:kern w:val="22"/>
          <w:sz w:val="22"/>
          <w:szCs w:val="22"/>
        </w:rPr>
        <w:t>KRS – Krajowy Rejestr Sądowy</w:t>
      </w:r>
    </w:p>
    <w:p w:rsidR="00AC7E70" w:rsidRPr="007610A9" w:rsidRDefault="00AC7E70" w:rsidP="00DC69FB">
      <w:pPr>
        <w:numPr>
          <w:ilvl w:val="0"/>
          <w:numId w:val="4"/>
        </w:numPr>
        <w:jc w:val="both"/>
        <w:rPr>
          <w:kern w:val="22"/>
          <w:sz w:val="22"/>
          <w:szCs w:val="22"/>
        </w:rPr>
      </w:pPr>
      <w:r w:rsidRPr="007610A9">
        <w:rPr>
          <w:rStyle w:val="Uwydatnienie"/>
          <w:i w:val="0"/>
          <w:iCs w:val="0"/>
          <w:sz w:val="22"/>
          <w:szCs w:val="22"/>
          <w:shd w:val="clear" w:color="auto" w:fill="FFFFFF"/>
        </w:rPr>
        <w:t>CEIDG -Centralna Ewidencja i Informacji o Działalności Gospodarczej</w:t>
      </w:r>
    </w:p>
    <w:p w:rsidR="008B680E" w:rsidRPr="007610A9" w:rsidRDefault="008B680E" w:rsidP="00DC69FB">
      <w:pPr>
        <w:numPr>
          <w:ilvl w:val="0"/>
          <w:numId w:val="4"/>
        </w:numPr>
        <w:jc w:val="both"/>
        <w:rPr>
          <w:kern w:val="22"/>
          <w:sz w:val="22"/>
          <w:szCs w:val="22"/>
        </w:rPr>
      </w:pPr>
      <w:r w:rsidRPr="007610A9">
        <w:rPr>
          <w:kern w:val="22"/>
          <w:sz w:val="22"/>
          <w:szCs w:val="22"/>
        </w:rPr>
        <w:t>PrBud – Prawo budowlane</w:t>
      </w:r>
    </w:p>
    <w:p w:rsidR="00B707DF" w:rsidRPr="007610A9" w:rsidRDefault="00B707DF" w:rsidP="00DC69FB">
      <w:pPr>
        <w:numPr>
          <w:ilvl w:val="0"/>
          <w:numId w:val="4"/>
        </w:numPr>
        <w:jc w:val="both"/>
        <w:rPr>
          <w:kern w:val="22"/>
          <w:sz w:val="22"/>
          <w:szCs w:val="22"/>
        </w:rPr>
      </w:pPr>
      <w:r w:rsidRPr="007610A9">
        <w:rPr>
          <w:bCs/>
          <w:sz w:val="22"/>
          <w:szCs w:val="22"/>
          <w:shd w:val="clear" w:color="auto" w:fill="FFFFFF"/>
        </w:rPr>
        <w:t>Uochz - Ustawa o ochronie zabytków i opiece nad zabytkami</w:t>
      </w:r>
    </w:p>
    <w:p w:rsidR="008B680E" w:rsidRPr="007610A9" w:rsidRDefault="008B680E" w:rsidP="00DC69FB">
      <w:pPr>
        <w:numPr>
          <w:ilvl w:val="0"/>
          <w:numId w:val="4"/>
        </w:numPr>
        <w:jc w:val="both"/>
        <w:rPr>
          <w:kern w:val="22"/>
          <w:sz w:val="22"/>
          <w:szCs w:val="22"/>
        </w:rPr>
      </w:pPr>
      <w:r w:rsidRPr="007610A9">
        <w:rPr>
          <w:kern w:val="22"/>
          <w:sz w:val="22"/>
          <w:szCs w:val="22"/>
        </w:rPr>
        <w:t>Pzp – Prawo zamówień publicznych</w:t>
      </w:r>
    </w:p>
    <w:p w:rsidR="008B680E" w:rsidRPr="007610A9" w:rsidRDefault="008B680E" w:rsidP="00DC69FB">
      <w:pPr>
        <w:numPr>
          <w:ilvl w:val="0"/>
          <w:numId w:val="4"/>
        </w:numPr>
        <w:jc w:val="both"/>
        <w:rPr>
          <w:kern w:val="22"/>
          <w:sz w:val="22"/>
          <w:szCs w:val="22"/>
        </w:rPr>
      </w:pPr>
      <w:r w:rsidRPr="007610A9">
        <w:rPr>
          <w:kern w:val="22"/>
          <w:sz w:val="22"/>
          <w:szCs w:val="22"/>
        </w:rPr>
        <w:t>SWZ – Specyfikacja warunków zamówienia</w:t>
      </w:r>
    </w:p>
    <w:p w:rsidR="008B680E" w:rsidRPr="007610A9" w:rsidRDefault="008B680E" w:rsidP="00DC69FB">
      <w:pPr>
        <w:numPr>
          <w:ilvl w:val="0"/>
          <w:numId w:val="4"/>
        </w:numPr>
        <w:jc w:val="both"/>
        <w:rPr>
          <w:kern w:val="22"/>
          <w:sz w:val="22"/>
          <w:szCs w:val="22"/>
        </w:rPr>
      </w:pPr>
      <w:r w:rsidRPr="007610A9">
        <w:rPr>
          <w:kern w:val="22"/>
          <w:sz w:val="22"/>
          <w:szCs w:val="22"/>
        </w:rPr>
        <w:t>STWiOR</w:t>
      </w:r>
      <w:r w:rsidR="00254A67" w:rsidRPr="007610A9">
        <w:rPr>
          <w:kern w:val="22"/>
          <w:sz w:val="22"/>
          <w:szCs w:val="22"/>
        </w:rPr>
        <w:t>B</w:t>
      </w:r>
      <w:r w:rsidR="00B707DF" w:rsidRPr="007610A9">
        <w:rPr>
          <w:kern w:val="22"/>
          <w:sz w:val="22"/>
          <w:szCs w:val="22"/>
        </w:rPr>
        <w:t xml:space="preserve"> </w:t>
      </w:r>
      <w:r w:rsidRPr="007610A9">
        <w:rPr>
          <w:kern w:val="22"/>
          <w:sz w:val="22"/>
          <w:szCs w:val="22"/>
        </w:rPr>
        <w:t xml:space="preserve"> – Specyfikacja techniczna wykonania i odbioru robót </w:t>
      </w:r>
      <w:r w:rsidR="00254A67" w:rsidRPr="007610A9">
        <w:rPr>
          <w:kern w:val="22"/>
          <w:sz w:val="22"/>
          <w:szCs w:val="22"/>
        </w:rPr>
        <w:t>budowlanych</w:t>
      </w:r>
      <w:r w:rsidR="00B707DF" w:rsidRPr="007610A9">
        <w:rPr>
          <w:kern w:val="22"/>
          <w:sz w:val="22"/>
          <w:szCs w:val="22"/>
        </w:rPr>
        <w:t xml:space="preserve"> </w:t>
      </w:r>
    </w:p>
    <w:p w:rsidR="008B680E" w:rsidRPr="007610A9" w:rsidRDefault="008B680E" w:rsidP="00DC69FB">
      <w:pPr>
        <w:numPr>
          <w:ilvl w:val="0"/>
          <w:numId w:val="4"/>
        </w:numPr>
        <w:jc w:val="both"/>
        <w:rPr>
          <w:kern w:val="22"/>
          <w:sz w:val="22"/>
          <w:szCs w:val="22"/>
        </w:rPr>
      </w:pPr>
      <w:r w:rsidRPr="007610A9">
        <w:rPr>
          <w:kern w:val="22"/>
          <w:sz w:val="22"/>
          <w:szCs w:val="22"/>
        </w:rPr>
        <w:t>UZP – Urząd Zamówień Publicznych</w:t>
      </w:r>
    </w:p>
    <w:p w:rsidR="008B680E" w:rsidRPr="007610A9" w:rsidRDefault="008B680E" w:rsidP="008B680E">
      <w:pPr>
        <w:jc w:val="both"/>
        <w:rPr>
          <w:kern w:val="22"/>
          <w:sz w:val="22"/>
          <w:szCs w:val="22"/>
        </w:rPr>
      </w:pPr>
    </w:p>
    <w:p w:rsidR="008B680E" w:rsidRPr="007610A9" w:rsidRDefault="008B680E" w:rsidP="008B680E">
      <w:pPr>
        <w:jc w:val="both"/>
        <w:rPr>
          <w:b/>
          <w:kern w:val="22"/>
          <w:sz w:val="22"/>
          <w:szCs w:val="22"/>
        </w:rPr>
      </w:pPr>
      <w:r w:rsidRPr="007610A9">
        <w:rPr>
          <w:b/>
          <w:kern w:val="22"/>
          <w:sz w:val="22"/>
          <w:szCs w:val="22"/>
        </w:rPr>
        <w:t xml:space="preserve">Definicje: </w:t>
      </w:r>
    </w:p>
    <w:p w:rsidR="008B680E" w:rsidRPr="007610A9" w:rsidRDefault="008B680E" w:rsidP="008B680E">
      <w:pPr>
        <w:jc w:val="both"/>
        <w:rPr>
          <w:kern w:val="22"/>
          <w:sz w:val="22"/>
          <w:szCs w:val="22"/>
        </w:rPr>
      </w:pPr>
      <w:r w:rsidRPr="007610A9">
        <w:rPr>
          <w:kern w:val="22"/>
          <w:sz w:val="22"/>
          <w:szCs w:val="22"/>
        </w:rPr>
        <w:t>Dla potrzeb interpretacji postanowień Umowy Strony ustalają znaczenie następujących pojęć:</w:t>
      </w:r>
    </w:p>
    <w:p w:rsidR="008B680E" w:rsidRPr="007610A9" w:rsidRDefault="008B680E" w:rsidP="00DC69FB">
      <w:pPr>
        <w:numPr>
          <w:ilvl w:val="0"/>
          <w:numId w:val="5"/>
        </w:numPr>
        <w:jc w:val="both"/>
        <w:rPr>
          <w:kern w:val="22"/>
          <w:sz w:val="22"/>
          <w:szCs w:val="22"/>
        </w:rPr>
      </w:pPr>
      <w:r w:rsidRPr="007610A9">
        <w:rPr>
          <w:b/>
          <w:kern w:val="22"/>
          <w:sz w:val="22"/>
          <w:szCs w:val="22"/>
        </w:rPr>
        <w:t>Cena jednostkowa</w:t>
      </w:r>
      <w:r w:rsidRPr="007610A9">
        <w:rPr>
          <w:kern w:val="22"/>
          <w:sz w:val="22"/>
          <w:szCs w:val="22"/>
        </w:rPr>
        <w:t xml:space="preserve"> - suma wszystkich kosztów, w tym: bezpośredniej robocizny, kosztów nabycia materiałów i pracy sprzętu oraz kosztów pośrednich i zysku, wyliczona na jednostkę przedmiarową. </w:t>
      </w:r>
    </w:p>
    <w:p w:rsidR="008B680E" w:rsidRPr="007610A9" w:rsidRDefault="008B680E" w:rsidP="00DC69FB">
      <w:pPr>
        <w:numPr>
          <w:ilvl w:val="0"/>
          <w:numId w:val="5"/>
        </w:numPr>
        <w:jc w:val="both"/>
        <w:rPr>
          <w:kern w:val="22"/>
          <w:sz w:val="22"/>
          <w:szCs w:val="22"/>
        </w:rPr>
      </w:pPr>
      <w:r w:rsidRPr="007610A9">
        <w:rPr>
          <w:b/>
          <w:kern w:val="22"/>
          <w:sz w:val="22"/>
          <w:szCs w:val="22"/>
        </w:rPr>
        <w:t>Cena ofertowa brutto</w:t>
      </w:r>
      <w:r w:rsidRPr="007610A9">
        <w:rPr>
          <w:kern w:val="22"/>
          <w:sz w:val="22"/>
          <w:szCs w:val="22"/>
        </w:rPr>
        <w:t xml:space="preserve"> – cena całkowita podana z uwzględnieniem podatków, opłat i innych obciążeń publicznoprawnych, zawarta w ofercie Wykonawcy za wykonanie przedmiotu Umowy, ustalona w oparciu o przekazany przez Zamawiającego przedmiar robót. </w:t>
      </w:r>
    </w:p>
    <w:p w:rsidR="008B680E" w:rsidRPr="007610A9" w:rsidRDefault="008B680E" w:rsidP="00DC69FB">
      <w:pPr>
        <w:numPr>
          <w:ilvl w:val="0"/>
          <w:numId w:val="5"/>
        </w:numPr>
        <w:jc w:val="both"/>
        <w:rPr>
          <w:kern w:val="22"/>
          <w:sz w:val="22"/>
          <w:szCs w:val="22"/>
        </w:rPr>
      </w:pPr>
      <w:r w:rsidRPr="007610A9">
        <w:rPr>
          <w:b/>
          <w:kern w:val="22"/>
          <w:sz w:val="22"/>
          <w:szCs w:val="22"/>
        </w:rPr>
        <w:t>Dokumentacja projektowa</w:t>
      </w:r>
      <w:r w:rsidRPr="007610A9">
        <w:rPr>
          <w:kern w:val="22"/>
          <w:sz w:val="22"/>
          <w:szCs w:val="22"/>
        </w:rPr>
        <w:t xml:space="preserve"> – zbiór dokumentów służących do opisu i </w:t>
      </w:r>
      <w:r w:rsidR="005238E1" w:rsidRPr="007610A9">
        <w:rPr>
          <w:kern w:val="22"/>
          <w:sz w:val="22"/>
          <w:szCs w:val="22"/>
        </w:rPr>
        <w:t>realizacji przedmiotu</w:t>
      </w:r>
      <w:r w:rsidRPr="007610A9">
        <w:rPr>
          <w:kern w:val="22"/>
          <w:sz w:val="22"/>
          <w:szCs w:val="22"/>
        </w:rPr>
        <w:t xml:space="preserve"> Umowy, obejmujący w szczególności:</w:t>
      </w:r>
    </w:p>
    <w:p w:rsidR="008B680E" w:rsidRPr="007610A9" w:rsidRDefault="008B680E" w:rsidP="00DC69FB">
      <w:pPr>
        <w:numPr>
          <w:ilvl w:val="0"/>
          <w:numId w:val="6"/>
        </w:numPr>
        <w:jc w:val="both"/>
        <w:rPr>
          <w:kern w:val="22"/>
          <w:sz w:val="22"/>
          <w:szCs w:val="22"/>
        </w:rPr>
      </w:pPr>
      <w:r w:rsidRPr="007610A9">
        <w:rPr>
          <w:kern w:val="22"/>
          <w:sz w:val="22"/>
          <w:szCs w:val="22"/>
        </w:rPr>
        <w:t>projekt</w:t>
      </w:r>
      <w:r w:rsidR="0089031C" w:rsidRPr="007610A9">
        <w:rPr>
          <w:kern w:val="22"/>
          <w:sz w:val="22"/>
          <w:szCs w:val="22"/>
        </w:rPr>
        <w:t>y</w:t>
      </w:r>
      <w:r w:rsidRPr="007610A9">
        <w:rPr>
          <w:kern w:val="22"/>
          <w:sz w:val="22"/>
          <w:szCs w:val="22"/>
        </w:rPr>
        <w:t xml:space="preserve"> budowlan</w:t>
      </w:r>
      <w:r w:rsidR="0089031C" w:rsidRPr="007610A9">
        <w:rPr>
          <w:kern w:val="22"/>
          <w:sz w:val="22"/>
          <w:szCs w:val="22"/>
        </w:rPr>
        <w:t>e</w:t>
      </w:r>
      <w:r w:rsidR="001F41A7">
        <w:rPr>
          <w:kern w:val="22"/>
          <w:sz w:val="22"/>
          <w:szCs w:val="22"/>
        </w:rPr>
        <w:t xml:space="preserve"> </w:t>
      </w:r>
      <w:r w:rsidR="0049583D" w:rsidRPr="007610A9">
        <w:rPr>
          <w:kern w:val="22"/>
          <w:sz w:val="22"/>
          <w:szCs w:val="22"/>
        </w:rPr>
        <w:t>w tym informację dotycząca bezpieczeństwa i ochrony zdrowia</w:t>
      </w:r>
      <w:r w:rsidRPr="007610A9">
        <w:rPr>
          <w:kern w:val="22"/>
          <w:sz w:val="22"/>
          <w:szCs w:val="22"/>
        </w:rPr>
        <w:t xml:space="preserve">, </w:t>
      </w:r>
    </w:p>
    <w:p w:rsidR="008B680E" w:rsidRPr="007610A9" w:rsidRDefault="008B680E" w:rsidP="00DC69FB">
      <w:pPr>
        <w:numPr>
          <w:ilvl w:val="0"/>
          <w:numId w:val="6"/>
        </w:numPr>
        <w:jc w:val="both"/>
        <w:rPr>
          <w:kern w:val="22"/>
          <w:sz w:val="22"/>
          <w:szCs w:val="22"/>
        </w:rPr>
      </w:pPr>
      <w:r w:rsidRPr="007610A9">
        <w:rPr>
          <w:kern w:val="22"/>
          <w:sz w:val="22"/>
          <w:szCs w:val="22"/>
        </w:rPr>
        <w:t>projekty wykonawcze</w:t>
      </w:r>
      <w:r w:rsidR="00FF4426" w:rsidRPr="007610A9">
        <w:rPr>
          <w:kern w:val="22"/>
          <w:sz w:val="22"/>
          <w:szCs w:val="22"/>
        </w:rPr>
        <w:t xml:space="preserve"> oraz wydane na piśmie Nadzory Autorskie Projektanta</w:t>
      </w:r>
      <w:r w:rsidRPr="007610A9">
        <w:rPr>
          <w:kern w:val="22"/>
          <w:sz w:val="22"/>
          <w:szCs w:val="22"/>
        </w:rPr>
        <w:t xml:space="preserve">, </w:t>
      </w:r>
    </w:p>
    <w:p w:rsidR="00B707DF" w:rsidRPr="007610A9" w:rsidRDefault="00B707DF" w:rsidP="00DC69FB">
      <w:pPr>
        <w:numPr>
          <w:ilvl w:val="0"/>
          <w:numId w:val="6"/>
        </w:numPr>
        <w:jc w:val="both"/>
        <w:rPr>
          <w:kern w:val="22"/>
          <w:sz w:val="22"/>
          <w:szCs w:val="22"/>
        </w:rPr>
      </w:pPr>
      <w:r w:rsidRPr="007610A9">
        <w:rPr>
          <w:kern w:val="22"/>
          <w:sz w:val="22"/>
          <w:szCs w:val="22"/>
        </w:rPr>
        <w:t>specyfikacje techniczne wykonania i odbioru robót,</w:t>
      </w:r>
    </w:p>
    <w:p w:rsidR="008B680E" w:rsidRPr="007610A9" w:rsidRDefault="008B680E" w:rsidP="00DC69FB">
      <w:pPr>
        <w:numPr>
          <w:ilvl w:val="0"/>
          <w:numId w:val="6"/>
        </w:numPr>
        <w:jc w:val="both"/>
        <w:rPr>
          <w:kern w:val="22"/>
          <w:sz w:val="22"/>
          <w:szCs w:val="22"/>
        </w:rPr>
      </w:pPr>
      <w:r w:rsidRPr="007610A9">
        <w:rPr>
          <w:kern w:val="22"/>
          <w:sz w:val="22"/>
          <w:szCs w:val="22"/>
        </w:rPr>
        <w:t>przedmiar</w:t>
      </w:r>
      <w:r w:rsidR="0089031C" w:rsidRPr="007610A9">
        <w:rPr>
          <w:kern w:val="22"/>
          <w:sz w:val="22"/>
          <w:szCs w:val="22"/>
        </w:rPr>
        <w:t>y</w:t>
      </w:r>
      <w:r w:rsidRPr="007610A9">
        <w:rPr>
          <w:kern w:val="22"/>
          <w:sz w:val="22"/>
          <w:szCs w:val="22"/>
        </w:rPr>
        <w:t xml:space="preserve"> robót, </w:t>
      </w:r>
    </w:p>
    <w:p w:rsidR="00D51566" w:rsidRPr="007610A9" w:rsidRDefault="00D51566" w:rsidP="00DC69FB">
      <w:pPr>
        <w:numPr>
          <w:ilvl w:val="0"/>
          <w:numId w:val="6"/>
        </w:numPr>
        <w:jc w:val="both"/>
        <w:rPr>
          <w:kern w:val="22"/>
          <w:sz w:val="22"/>
          <w:szCs w:val="22"/>
        </w:rPr>
      </w:pPr>
      <w:r w:rsidRPr="007610A9">
        <w:rPr>
          <w:kern w:val="22"/>
          <w:sz w:val="22"/>
          <w:szCs w:val="22"/>
        </w:rPr>
        <w:t>prawomocne pozwolenie konserwatorskie,</w:t>
      </w:r>
    </w:p>
    <w:p w:rsidR="0089031C" w:rsidRPr="007610A9" w:rsidRDefault="0089031C" w:rsidP="00DC69FB">
      <w:pPr>
        <w:numPr>
          <w:ilvl w:val="0"/>
          <w:numId w:val="6"/>
        </w:numPr>
        <w:jc w:val="both"/>
        <w:rPr>
          <w:kern w:val="22"/>
          <w:sz w:val="22"/>
          <w:szCs w:val="22"/>
        </w:rPr>
      </w:pPr>
      <w:r w:rsidRPr="007610A9">
        <w:rPr>
          <w:kern w:val="22"/>
          <w:sz w:val="22"/>
          <w:szCs w:val="22"/>
        </w:rPr>
        <w:t>programy konserwatorskie,</w:t>
      </w:r>
    </w:p>
    <w:p w:rsidR="008B680E" w:rsidRPr="007610A9" w:rsidRDefault="008B680E" w:rsidP="00DC69FB">
      <w:pPr>
        <w:numPr>
          <w:ilvl w:val="0"/>
          <w:numId w:val="6"/>
        </w:numPr>
        <w:jc w:val="both"/>
        <w:rPr>
          <w:kern w:val="22"/>
          <w:sz w:val="22"/>
          <w:szCs w:val="22"/>
        </w:rPr>
      </w:pPr>
      <w:r w:rsidRPr="007610A9">
        <w:rPr>
          <w:kern w:val="22"/>
          <w:sz w:val="22"/>
          <w:szCs w:val="22"/>
        </w:rPr>
        <w:t>decyzję o pozwoleniu na budow</w:t>
      </w:r>
      <w:r w:rsidR="00F44835" w:rsidRPr="007610A9">
        <w:rPr>
          <w:kern w:val="22"/>
          <w:sz w:val="22"/>
          <w:szCs w:val="22"/>
        </w:rPr>
        <w:t>ę</w:t>
      </w:r>
      <w:r w:rsidRPr="007610A9">
        <w:rPr>
          <w:kern w:val="22"/>
          <w:sz w:val="22"/>
          <w:szCs w:val="22"/>
        </w:rPr>
        <w:t>.</w:t>
      </w:r>
    </w:p>
    <w:p w:rsidR="008B680E" w:rsidRPr="007610A9" w:rsidRDefault="008B680E" w:rsidP="00DC69FB">
      <w:pPr>
        <w:numPr>
          <w:ilvl w:val="0"/>
          <w:numId w:val="5"/>
        </w:numPr>
        <w:jc w:val="both"/>
        <w:rPr>
          <w:kern w:val="22"/>
          <w:sz w:val="22"/>
          <w:szCs w:val="22"/>
        </w:rPr>
      </w:pPr>
      <w:r w:rsidRPr="007610A9">
        <w:rPr>
          <w:b/>
          <w:kern w:val="22"/>
          <w:sz w:val="22"/>
          <w:szCs w:val="22"/>
        </w:rPr>
        <w:t>Dziennik budowy</w:t>
      </w:r>
      <w:r w:rsidRPr="007610A9">
        <w:rPr>
          <w:kern w:val="22"/>
          <w:sz w:val="22"/>
          <w:szCs w:val="22"/>
        </w:rPr>
        <w:t xml:space="preserve"> – urzędowy dokument w rozumieniu PrBud oraz aktów wykonawczych do tej ustawy, przeznaczony do rejestracji w formie wpisów przebiegu </w:t>
      </w:r>
      <w:r w:rsidR="005238E1" w:rsidRPr="007610A9">
        <w:rPr>
          <w:kern w:val="22"/>
          <w:sz w:val="22"/>
          <w:szCs w:val="22"/>
        </w:rPr>
        <w:t>części lub</w:t>
      </w:r>
      <w:r w:rsidRPr="007610A9">
        <w:rPr>
          <w:kern w:val="22"/>
          <w:sz w:val="22"/>
          <w:szCs w:val="22"/>
        </w:rPr>
        <w:t xml:space="preserve"> </w:t>
      </w:r>
      <w:r w:rsidR="00F22CBA" w:rsidRPr="007610A9">
        <w:rPr>
          <w:kern w:val="22"/>
          <w:sz w:val="22"/>
          <w:szCs w:val="22"/>
        </w:rPr>
        <w:t>całości robót</w:t>
      </w:r>
      <w:r w:rsidRPr="007610A9">
        <w:rPr>
          <w:kern w:val="22"/>
          <w:sz w:val="22"/>
          <w:szCs w:val="22"/>
        </w:rPr>
        <w:t xml:space="preserve"> budowlanych, stanowiących przedmiot Umowy oraz wszelkich innych zdarzeń i okoliczności, zachodzących w toku ich wykonywania i mających znaczenie przy ocenie technicznej prawidłowości realizacji przedmiotu Umowy. </w:t>
      </w:r>
    </w:p>
    <w:p w:rsidR="008B680E" w:rsidRPr="007610A9" w:rsidRDefault="008B680E" w:rsidP="00DC69FB">
      <w:pPr>
        <w:numPr>
          <w:ilvl w:val="0"/>
          <w:numId w:val="5"/>
        </w:numPr>
        <w:jc w:val="both"/>
        <w:rPr>
          <w:kern w:val="22"/>
          <w:sz w:val="22"/>
          <w:szCs w:val="22"/>
        </w:rPr>
      </w:pPr>
      <w:r w:rsidRPr="007610A9">
        <w:rPr>
          <w:b/>
          <w:kern w:val="22"/>
          <w:sz w:val="22"/>
          <w:szCs w:val="22"/>
        </w:rPr>
        <w:t>Harmonogram rzeczowo-finansowy</w:t>
      </w:r>
      <w:r w:rsidRPr="007610A9">
        <w:rPr>
          <w:kern w:val="22"/>
          <w:sz w:val="22"/>
          <w:szCs w:val="22"/>
        </w:rPr>
        <w:t xml:space="preserve"> – sporządzane przez Wykonawcę zestawienie określające w porządku chronologicznym ramy czasowe wykonania </w:t>
      </w:r>
      <w:r w:rsidR="00F44835" w:rsidRPr="007610A9">
        <w:rPr>
          <w:kern w:val="22"/>
          <w:sz w:val="22"/>
          <w:szCs w:val="22"/>
        </w:rPr>
        <w:t xml:space="preserve">całości, poszczególnych części </w:t>
      </w:r>
      <w:r w:rsidRPr="007610A9">
        <w:rPr>
          <w:kern w:val="22"/>
          <w:sz w:val="22"/>
          <w:szCs w:val="22"/>
        </w:rPr>
        <w:t>i rodzajów robót objętych przedmiotem Umowy, wraz z szacunkiem przerobu i płatności, przy uwzględnieniu wykorzystania do ich realizacji określonych zasobów ludzkich i określonych zasobów materiałowych.</w:t>
      </w:r>
    </w:p>
    <w:p w:rsidR="008B680E" w:rsidRPr="007610A9" w:rsidRDefault="008B680E" w:rsidP="00DC69FB">
      <w:pPr>
        <w:numPr>
          <w:ilvl w:val="0"/>
          <w:numId w:val="5"/>
        </w:numPr>
        <w:jc w:val="both"/>
        <w:rPr>
          <w:kern w:val="22"/>
          <w:sz w:val="22"/>
          <w:szCs w:val="22"/>
        </w:rPr>
      </w:pPr>
      <w:r w:rsidRPr="007610A9">
        <w:rPr>
          <w:b/>
          <w:kern w:val="22"/>
          <w:sz w:val="22"/>
          <w:szCs w:val="22"/>
        </w:rPr>
        <w:t xml:space="preserve">Inspektor nadzoru </w:t>
      </w:r>
      <w:r w:rsidR="00F22CBA" w:rsidRPr="007610A9">
        <w:rPr>
          <w:b/>
          <w:kern w:val="22"/>
          <w:sz w:val="22"/>
          <w:szCs w:val="22"/>
        </w:rPr>
        <w:t>inwestorskiego</w:t>
      </w:r>
      <w:r w:rsidR="00F22CBA" w:rsidRPr="007610A9">
        <w:rPr>
          <w:kern w:val="22"/>
          <w:sz w:val="22"/>
          <w:szCs w:val="22"/>
        </w:rPr>
        <w:t xml:space="preserve"> -</w:t>
      </w:r>
      <w:r w:rsidRPr="007610A9">
        <w:rPr>
          <w:kern w:val="22"/>
          <w:sz w:val="22"/>
          <w:szCs w:val="22"/>
        </w:rPr>
        <w:t xml:space="preserve"> osoba pisemnie ustanowiona przez Zamawiającego, jako jego przedstawiciel, będąca uczestnikiem procesu budowlanego w rozumieniu PrBud.</w:t>
      </w:r>
    </w:p>
    <w:p w:rsidR="00D51566" w:rsidRPr="007610A9" w:rsidRDefault="008D39F9" w:rsidP="00DC69FB">
      <w:pPr>
        <w:numPr>
          <w:ilvl w:val="0"/>
          <w:numId w:val="5"/>
        </w:numPr>
        <w:jc w:val="both"/>
        <w:rPr>
          <w:kern w:val="22"/>
          <w:sz w:val="22"/>
          <w:szCs w:val="22"/>
        </w:rPr>
      </w:pPr>
      <w:r w:rsidRPr="007610A9">
        <w:rPr>
          <w:b/>
          <w:kern w:val="22"/>
          <w:sz w:val="22"/>
          <w:szCs w:val="22"/>
        </w:rPr>
        <w:t>Karta materiałowa</w:t>
      </w:r>
      <w:r w:rsidRPr="007610A9">
        <w:rPr>
          <w:kern w:val="22"/>
          <w:sz w:val="22"/>
          <w:szCs w:val="22"/>
        </w:rPr>
        <w:t xml:space="preserve"> - </w:t>
      </w:r>
      <w:r w:rsidR="00D51566" w:rsidRPr="007610A9">
        <w:rPr>
          <w:kern w:val="22"/>
          <w:sz w:val="22"/>
          <w:szCs w:val="22"/>
        </w:rPr>
        <w:t>dokument zatwierdzenia materiału</w:t>
      </w:r>
      <w:r w:rsidR="00383442" w:rsidRPr="007610A9">
        <w:rPr>
          <w:kern w:val="22"/>
          <w:sz w:val="22"/>
          <w:szCs w:val="22"/>
        </w:rPr>
        <w:t xml:space="preserve"> (wyrobu budowlanego)</w:t>
      </w:r>
      <w:r w:rsidR="00D51566" w:rsidRPr="007610A9">
        <w:rPr>
          <w:kern w:val="22"/>
          <w:sz w:val="22"/>
          <w:szCs w:val="22"/>
        </w:rPr>
        <w:t xml:space="preserve"> lub urządzenia przeznaczonego do wbudowania dla przedmiotowej inwestycji.</w:t>
      </w:r>
    </w:p>
    <w:p w:rsidR="008B680E" w:rsidRPr="007610A9" w:rsidRDefault="008B680E" w:rsidP="00DC69FB">
      <w:pPr>
        <w:numPr>
          <w:ilvl w:val="0"/>
          <w:numId w:val="5"/>
        </w:numPr>
        <w:jc w:val="both"/>
        <w:rPr>
          <w:kern w:val="22"/>
          <w:sz w:val="22"/>
          <w:szCs w:val="22"/>
        </w:rPr>
      </w:pPr>
      <w:r w:rsidRPr="007610A9">
        <w:rPr>
          <w:b/>
          <w:kern w:val="22"/>
          <w:sz w:val="22"/>
          <w:szCs w:val="22"/>
        </w:rPr>
        <w:t>Kierownik budowy</w:t>
      </w:r>
      <w:r w:rsidRPr="007610A9">
        <w:rPr>
          <w:kern w:val="22"/>
          <w:sz w:val="22"/>
          <w:szCs w:val="22"/>
        </w:rPr>
        <w:t xml:space="preserve"> – osoba fizyczna, posiadająca odpowiednie kwalifikacje do kierowania budową, wskazana i upoważniona przez Wykonawcę, zaakceptowana przez Zamawiającego i </w:t>
      </w:r>
      <w:r w:rsidR="0049583D" w:rsidRPr="007610A9">
        <w:rPr>
          <w:kern w:val="22"/>
          <w:sz w:val="22"/>
          <w:szCs w:val="22"/>
        </w:rPr>
        <w:t>zgłoszona przez Wykonawcę na podstawie pełnomocnictwa</w:t>
      </w:r>
      <w:r w:rsidRPr="007610A9">
        <w:rPr>
          <w:kern w:val="22"/>
          <w:sz w:val="22"/>
          <w:szCs w:val="22"/>
        </w:rPr>
        <w:t xml:space="preserve"> do państwowego nadzoru budowlanego, zgodnie z przepisami PrBud. </w:t>
      </w:r>
    </w:p>
    <w:p w:rsidR="00AB1995" w:rsidRPr="007610A9" w:rsidRDefault="00AB1995" w:rsidP="00DC69FB">
      <w:pPr>
        <w:numPr>
          <w:ilvl w:val="0"/>
          <w:numId w:val="5"/>
        </w:numPr>
        <w:jc w:val="both"/>
        <w:rPr>
          <w:kern w:val="22"/>
          <w:sz w:val="22"/>
          <w:szCs w:val="22"/>
        </w:rPr>
      </w:pPr>
      <w:r w:rsidRPr="007610A9">
        <w:rPr>
          <w:b/>
          <w:sz w:val="22"/>
          <w:szCs w:val="22"/>
        </w:rPr>
        <w:t xml:space="preserve">Kierownik </w:t>
      </w:r>
      <w:r w:rsidR="00B707DF" w:rsidRPr="007610A9">
        <w:rPr>
          <w:b/>
          <w:sz w:val="22"/>
          <w:szCs w:val="22"/>
        </w:rPr>
        <w:t>Prac Konserwatorskich</w:t>
      </w:r>
      <w:r w:rsidR="00B707DF" w:rsidRPr="007610A9">
        <w:rPr>
          <w:sz w:val="22"/>
          <w:szCs w:val="22"/>
        </w:rPr>
        <w:t xml:space="preserve"> </w:t>
      </w:r>
      <w:r w:rsidRPr="007610A9">
        <w:rPr>
          <w:sz w:val="22"/>
          <w:szCs w:val="22"/>
        </w:rPr>
        <w:t>–</w:t>
      </w:r>
      <w:r w:rsidR="00B707DF" w:rsidRPr="007610A9">
        <w:rPr>
          <w:sz w:val="22"/>
          <w:szCs w:val="22"/>
        </w:rPr>
        <w:t xml:space="preserve"> osoba</w:t>
      </w:r>
      <w:r w:rsidRPr="007610A9">
        <w:rPr>
          <w:sz w:val="22"/>
          <w:szCs w:val="22"/>
        </w:rPr>
        <w:t xml:space="preserve"> fizyczna</w:t>
      </w:r>
      <w:r w:rsidR="00B707DF" w:rsidRPr="007610A9">
        <w:rPr>
          <w:sz w:val="22"/>
          <w:szCs w:val="22"/>
        </w:rPr>
        <w:t xml:space="preserve"> </w:t>
      </w:r>
      <w:r w:rsidRPr="007610A9">
        <w:rPr>
          <w:kern w:val="22"/>
          <w:sz w:val="22"/>
          <w:szCs w:val="22"/>
        </w:rPr>
        <w:t>wskazana przez Wykonawcę, zaakceptowana przez Zamawiającego,</w:t>
      </w:r>
      <w:r w:rsidRPr="007610A9">
        <w:rPr>
          <w:sz w:val="22"/>
          <w:szCs w:val="22"/>
        </w:rPr>
        <w:t xml:space="preserve"> posiadająca kwalifikacje</w:t>
      </w:r>
      <w:r w:rsidR="00B707DF" w:rsidRPr="007610A9">
        <w:rPr>
          <w:sz w:val="22"/>
          <w:szCs w:val="22"/>
        </w:rPr>
        <w:t xml:space="preserve"> określon</w:t>
      </w:r>
      <w:r w:rsidRPr="007610A9">
        <w:rPr>
          <w:sz w:val="22"/>
          <w:szCs w:val="22"/>
        </w:rPr>
        <w:t>e</w:t>
      </w:r>
      <w:r w:rsidR="00B707DF" w:rsidRPr="007610A9">
        <w:rPr>
          <w:sz w:val="22"/>
          <w:szCs w:val="22"/>
        </w:rPr>
        <w:t xml:space="preserve"> w art. 37a </w:t>
      </w:r>
      <w:r w:rsidRPr="007610A9">
        <w:rPr>
          <w:bCs/>
          <w:sz w:val="22"/>
          <w:szCs w:val="22"/>
          <w:shd w:val="clear" w:color="auto" w:fill="FFFFFF"/>
        </w:rPr>
        <w:t>Uochz</w:t>
      </w:r>
      <w:r w:rsidRPr="007610A9">
        <w:rPr>
          <w:b/>
          <w:kern w:val="22"/>
          <w:sz w:val="22"/>
          <w:szCs w:val="22"/>
        </w:rPr>
        <w:t xml:space="preserve"> </w:t>
      </w:r>
      <w:r w:rsidRPr="007610A9">
        <w:rPr>
          <w:kern w:val="22"/>
          <w:sz w:val="22"/>
          <w:szCs w:val="22"/>
        </w:rPr>
        <w:t>uprawniona do prowadzenia prac konserwatorskich przy zabytkach wpisanych do rejestru</w:t>
      </w:r>
    </w:p>
    <w:p w:rsidR="008B680E" w:rsidRPr="007610A9" w:rsidRDefault="008B680E" w:rsidP="00DC69FB">
      <w:pPr>
        <w:numPr>
          <w:ilvl w:val="0"/>
          <w:numId w:val="5"/>
        </w:numPr>
        <w:jc w:val="both"/>
        <w:rPr>
          <w:kern w:val="22"/>
          <w:sz w:val="22"/>
          <w:szCs w:val="22"/>
        </w:rPr>
      </w:pPr>
      <w:r w:rsidRPr="007610A9">
        <w:rPr>
          <w:b/>
          <w:kern w:val="22"/>
          <w:sz w:val="22"/>
          <w:szCs w:val="22"/>
        </w:rPr>
        <w:t>Konsorcjum</w:t>
      </w:r>
      <w:r w:rsidRPr="007610A9">
        <w:rPr>
          <w:kern w:val="22"/>
          <w:sz w:val="22"/>
          <w:szCs w:val="22"/>
        </w:rPr>
        <w:t xml:space="preserve"> – Wykonawcy podejmujący się wspólnie wykonania przedmiotu Umowy, których wzajemne relacje reguluje umowa konsorcjum lub inna umowa o podobnym charakterze, w szczególności umowa o współpracy. </w:t>
      </w:r>
    </w:p>
    <w:p w:rsidR="008B680E" w:rsidRPr="007610A9" w:rsidRDefault="008B680E" w:rsidP="00DC69FB">
      <w:pPr>
        <w:numPr>
          <w:ilvl w:val="0"/>
          <w:numId w:val="5"/>
        </w:numPr>
        <w:jc w:val="both"/>
        <w:rPr>
          <w:kern w:val="22"/>
          <w:sz w:val="22"/>
          <w:szCs w:val="22"/>
        </w:rPr>
      </w:pPr>
      <w:r w:rsidRPr="007610A9">
        <w:rPr>
          <w:b/>
          <w:kern w:val="22"/>
          <w:sz w:val="22"/>
          <w:szCs w:val="22"/>
        </w:rPr>
        <w:t>Koszt</w:t>
      </w:r>
      <w:r w:rsidRPr="007610A9">
        <w:rPr>
          <w:kern w:val="22"/>
          <w:sz w:val="22"/>
          <w:szCs w:val="22"/>
        </w:rPr>
        <w:t xml:space="preserve"> - wszelkie uzasadnione i udokumentowane wydatki poniesione przez Wykonawcę bezpośrednio w związku z realizacją robót stanowiących przedmiot Umowy. </w:t>
      </w:r>
    </w:p>
    <w:p w:rsidR="008B680E" w:rsidRPr="007610A9" w:rsidRDefault="008B680E" w:rsidP="00DC69FB">
      <w:pPr>
        <w:numPr>
          <w:ilvl w:val="0"/>
          <w:numId w:val="5"/>
        </w:numPr>
        <w:jc w:val="both"/>
        <w:rPr>
          <w:kern w:val="22"/>
          <w:sz w:val="22"/>
          <w:szCs w:val="22"/>
        </w:rPr>
      </w:pPr>
      <w:r w:rsidRPr="007610A9">
        <w:rPr>
          <w:b/>
          <w:kern w:val="22"/>
          <w:sz w:val="22"/>
          <w:szCs w:val="22"/>
        </w:rPr>
        <w:t>Kosztorys ofertowy</w:t>
      </w:r>
      <w:r w:rsidRPr="007610A9">
        <w:rPr>
          <w:kern w:val="22"/>
          <w:sz w:val="22"/>
          <w:szCs w:val="22"/>
        </w:rPr>
        <w:t xml:space="preserve"> - kosztorys sporządzony przez Wykonawcę</w:t>
      </w:r>
      <w:r w:rsidR="0023645F" w:rsidRPr="007610A9">
        <w:rPr>
          <w:kern w:val="22"/>
          <w:sz w:val="22"/>
          <w:szCs w:val="22"/>
        </w:rPr>
        <w:t xml:space="preserve"> po zawarciu umowy,</w:t>
      </w:r>
      <w:r w:rsidRPr="007610A9">
        <w:rPr>
          <w:kern w:val="22"/>
          <w:sz w:val="22"/>
          <w:szCs w:val="22"/>
        </w:rPr>
        <w:t xml:space="preserve"> </w:t>
      </w:r>
      <w:r w:rsidR="0023645F" w:rsidRPr="007610A9">
        <w:rPr>
          <w:kern w:val="22"/>
          <w:sz w:val="22"/>
          <w:szCs w:val="22"/>
        </w:rPr>
        <w:br/>
      </w:r>
      <w:r w:rsidRPr="007610A9">
        <w:rPr>
          <w:kern w:val="22"/>
          <w:sz w:val="22"/>
          <w:szCs w:val="22"/>
        </w:rPr>
        <w:t xml:space="preserve">w szczególności na podstawie dostarczonego przez Zamawiającego przedmiaru robót, wycenionego przez Wykonawcę w formie iloczynu ilości przedmiarowej i kosztu </w:t>
      </w:r>
      <w:r w:rsidRPr="007610A9">
        <w:rPr>
          <w:kern w:val="22"/>
          <w:sz w:val="22"/>
          <w:szCs w:val="22"/>
        </w:rPr>
        <w:lastRenderedPageBreak/>
        <w:t>jednostkowego.</w:t>
      </w:r>
    </w:p>
    <w:p w:rsidR="001E1BC1" w:rsidRPr="007610A9" w:rsidRDefault="001E1BC1" w:rsidP="00DC69FB">
      <w:pPr>
        <w:numPr>
          <w:ilvl w:val="0"/>
          <w:numId w:val="5"/>
        </w:numPr>
        <w:jc w:val="both"/>
        <w:rPr>
          <w:kern w:val="22"/>
          <w:sz w:val="22"/>
          <w:szCs w:val="22"/>
        </w:rPr>
      </w:pPr>
      <w:r w:rsidRPr="007610A9">
        <w:rPr>
          <w:b/>
          <w:kern w:val="22"/>
          <w:sz w:val="22"/>
          <w:szCs w:val="22"/>
        </w:rPr>
        <w:t xml:space="preserve">Kosztorys zamienny </w:t>
      </w:r>
      <w:r w:rsidRPr="007610A9">
        <w:rPr>
          <w:kern w:val="22"/>
          <w:sz w:val="22"/>
          <w:szCs w:val="22"/>
        </w:rPr>
        <w:t xml:space="preserve">– </w:t>
      </w:r>
      <w:r w:rsidR="00AD0FC1" w:rsidRPr="007610A9">
        <w:rPr>
          <w:kern w:val="22"/>
          <w:sz w:val="22"/>
          <w:szCs w:val="22"/>
        </w:rPr>
        <w:t>kosztorys sporządzony przez Wykonawcę po wykonaniu robót lub przed jako propozycja zmian obliczeń kosztorysu ofertowego. Podstawą sporządzania kosztorysu zamiennego jest kosztorys ofertowy. Składniki ceny kosztorysowej, takie jak robocizna, wysokość narzutów, są takie same jak w kosztorysie ofertowym.</w:t>
      </w:r>
    </w:p>
    <w:p w:rsidR="008B680E" w:rsidRPr="007610A9" w:rsidRDefault="008B680E" w:rsidP="00DC69FB">
      <w:pPr>
        <w:numPr>
          <w:ilvl w:val="0"/>
          <w:numId w:val="5"/>
        </w:numPr>
        <w:jc w:val="both"/>
        <w:rPr>
          <w:kern w:val="22"/>
          <w:sz w:val="22"/>
          <w:szCs w:val="22"/>
        </w:rPr>
      </w:pPr>
      <w:r w:rsidRPr="007610A9">
        <w:rPr>
          <w:b/>
          <w:kern w:val="22"/>
          <w:sz w:val="22"/>
          <w:szCs w:val="22"/>
        </w:rPr>
        <w:tab/>
        <w:t>Materiały</w:t>
      </w:r>
      <w:r w:rsidRPr="007610A9">
        <w:rPr>
          <w:kern w:val="22"/>
          <w:sz w:val="22"/>
          <w:szCs w:val="22"/>
        </w:rPr>
        <w:t xml:space="preserve"> – surowce i inne </w:t>
      </w:r>
      <w:r w:rsidR="00777FA0" w:rsidRPr="007610A9">
        <w:rPr>
          <w:kern w:val="22"/>
          <w:sz w:val="22"/>
          <w:szCs w:val="22"/>
        </w:rPr>
        <w:t xml:space="preserve">produkty oraz </w:t>
      </w:r>
      <w:r w:rsidRPr="007610A9">
        <w:rPr>
          <w:kern w:val="22"/>
          <w:sz w:val="22"/>
          <w:szCs w:val="22"/>
        </w:rPr>
        <w:t>wyroby budowlane, które mają być wykorzystane przy wykonywaniu robót, w standardzie określonym w Dokumentacji projektowej oraz STWiOR</w:t>
      </w:r>
      <w:r w:rsidR="00254A67" w:rsidRPr="007610A9">
        <w:rPr>
          <w:kern w:val="22"/>
          <w:sz w:val="22"/>
          <w:szCs w:val="22"/>
        </w:rPr>
        <w:t>B</w:t>
      </w:r>
      <w:r w:rsidRPr="007610A9">
        <w:rPr>
          <w:kern w:val="22"/>
          <w:sz w:val="22"/>
          <w:szCs w:val="22"/>
        </w:rPr>
        <w:t>, a w przypadku braku stosownych wytycznych co do standardu, zgodnym z przeznaczeniem i rodzajem robót, do których wykonania mają zostać zastosowane.</w:t>
      </w:r>
    </w:p>
    <w:p w:rsidR="008B680E" w:rsidRPr="007610A9" w:rsidRDefault="008B680E" w:rsidP="00DC69FB">
      <w:pPr>
        <w:numPr>
          <w:ilvl w:val="0"/>
          <w:numId w:val="5"/>
        </w:numPr>
        <w:jc w:val="both"/>
        <w:rPr>
          <w:kern w:val="22"/>
          <w:sz w:val="22"/>
          <w:szCs w:val="22"/>
        </w:rPr>
      </w:pPr>
      <w:r w:rsidRPr="007610A9">
        <w:rPr>
          <w:b/>
          <w:kern w:val="22"/>
          <w:sz w:val="22"/>
          <w:szCs w:val="22"/>
        </w:rPr>
        <w:t>Nadzór autorski</w:t>
      </w:r>
      <w:r w:rsidRPr="007610A9">
        <w:rPr>
          <w:kern w:val="22"/>
          <w:sz w:val="22"/>
          <w:szCs w:val="22"/>
        </w:rPr>
        <w:t xml:space="preserve"> - zespół czynności polegających na stwierdzaniu w toku wykonywania robót budowlanych zgodności realizacji z dokumentacją projektową</w:t>
      </w:r>
      <w:r w:rsidR="000A5918" w:rsidRPr="007610A9">
        <w:rPr>
          <w:kern w:val="22"/>
          <w:sz w:val="22"/>
          <w:szCs w:val="22"/>
        </w:rPr>
        <w:t xml:space="preserve">, </w:t>
      </w:r>
      <w:r w:rsidR="00926BF9" w:rsidRPr="007610A9">
        <w:rPr>
          <w:kern w:val="22"/>
          <w:sz w:val="22"/>
          <w:szCs w:val="22"/>
        </w:rPr>
        <w:t xml:space="preserve">dokonywaniu </w:t>
      </w:r>
      <w:r w:rsidR="000A5918" w:rsidRPr="007610A9">
        <w:rPr>
          <w:kern w:val="22"/>
          <w:sz w:val="22"/>
          <w:szCs w:val="22"/>
        </w:rPr>
        <w:t>uszczegółowień projektów wykonawczych</w:t>
      </w:r>
      <w:r w:rsidRPr="007610A9">
        <w:rPr>
          <w:kern w:val="22"/>
          <w:sz w:val="22"/>
          <w:szCs w:val="22"/>
        </w:rPr>
        <w:t xml:space="preserve"> oraz uzgadnianiu możliwości wprowadzania rozwiązań zamiennych w stosunku do przewidzianych w projekcie budowlanym. </w:t>
      </w:r>
    </w:p>
    <w:p w:rsidR="008B680E" w:rsidRPr="007610A9" w:rsidRDefault="008B680E" w:rsidP="00DC69FB">
      <w:pPr>
        <w:numPr>
          <w:ilvl w:val="0"/>
          <w:numId w:val="5"/>
        </w:numPr>
        <w:jc w:val="both"/>
        <w:rPr>
          <w:kern w:val="22"/>
          <w:sz w:val="22"/>
          <w:szCs w:val="22"/>
        </w:rPr>
      </w:pPr>
      <w:r w:rsidRPr="007610A9">
        <w:rPr>
          <w:b/>
          <w:kern w:val="22"/>
          <w:sz w:val="22"/>
          <w:szCs w:val="22"/>
        </w:rPr>
        <w:t>Odbiór robót zanikających i ulegających zakryciu</w:t>
      </w:r>
      <w:r w:rsidRPr="007610A9">
        <w:rPr>
          <w:kern w:val="22"/>
          <w:sz w:val="22"/>
          <w:szCs w:val="22"/>
        </w:rPr>
        <w:t xml:space="preserve"> - odbiór polegający na ocenie ilości i jakości wykonanych robót, które w dalszym procesie wykonywania robót nie wystąpią lub ulegają zakryciu.</w:t>
      </w:r>
    </w:p>
    <w:p w:rsidR="008B680E" w:rsidRPr="007610A9" w:rsidRDefault="008B680E" w:rsidP="00DC69FB">
      <w:pPr>
        <w:numPr>
          <w:ilvl w:val="0"/>
          <w:numId w:val="5"/>
        </w:numPr>
        <w:jc w:val="both"/>
        <w:rPr>
          <w:kern w:val="22"/>
          <w:sz w:val="22"/>
          <w:szCs w:val="22"/>
        </w:rPr>
      </w:pPr>
      <w:r w:rsidRPr="007610A9">
        <w:rPr>
          <w:b/>
          <w:kern w:val="22"/>
          <w:sz w:val="22"/>
          <w:szCs w:val="22"/>
        </w:rPr>
        <w:t>Odbiór częściowy</w:t>
      </w:r>
      <w:r w:rsidRPr="007610A9">
        <w:rPr>
          <w:kern w:val="22"/>
          <w:sz w:val="22"/>
          <w:szCs w:val="22"/>
        </w:rPr>
        <w:t xml:space="preserve"> - odbiór polegający na ocenie ilości i jakości wykonanej części robót.</w:t>
      </w:r>
    </w:p>
    <w:p w:rsidR="008B680E" w:rsidRPr="007610A9" w:rsidRDefault="008B680E" w:rsidP="00DC69FB">
      <w:pPr>
        <w:numPr>
          <w:ilvl w:val="0"/>
          <w:numId w:val="5"/>
        </w:numPr>
        <w:jc w:val="both"/>
        <w:rPr>
          <w:kern w:val="22"/>
          <w:sz w:val="22"/>
          <w:szCs w:val="22"/>
        </w:rPr>
      </w:pPr>
      <w:r w:rsidRPr="007610A9">
        <w:rPr>
          <w:b/>
          <w:kern w:val="22"/>
          <w:sz w:val="22"/>
          <w:szCs w:val="22"/>
        </w:rPr>
        <w:t>Odbiór końcowy</w:t>
      </w:r>
      <w:r w:rsidR="0052717A" w:rsidRPr="007610A9">
        <w:rPr>
          <w:b/>
          <w:kern w:val="22"/>
          <w:sz w:val="22"/>
          <w:szCs w:val="22"/>
        </w:rPr>
        <w:t xml:space="preserve"> robót</w:t>
      </w:r>
      <w:r w:rsidRPr="007610A9">
        <w:rPr>
          <w:kern w:val="22"/>
          <w:sz w:val="22"/>
          <w:szCs w:val="22"/>
        </w:rPr>
        <w:t xml:space="preserve"> - odbiór polegający na ocenie wykonania robót budowlanych będących przedmiotem Umowy.</w:t>
      </w:r>
    </w:p>
    <w:p w:rsidR="008B680E" w:rsidRPr="007610A9" w:rsidRDefault="008B680E" w:rsidP="00DC69FB">
      <w:pPr>
        <w:numPr>
          <w:ilvl w:val="0"/>
          <w:numId w:val="5"/>
        </w:numPr>
        <w:jc w:val="both"/>
        <w:rPr>
          <w:kern w:val="22"/>
          <w:sz w:val="22"/>
          <w:szCs w:val="22"/>
        </w:rPr>
      </w:pPr>
      <w:r w:rsidRPr="007610A9">
        <w:rPr>
          <w:b/>
          <w:kern w:val="22"/>
          <w:sz w:val="22"/>
          <w:szCs w:val="22"/>
        </w:rPr>
        <w:t>Odbiór ostateczny</w:t>
      </w:r>
      <w:r w:rsidRPr="007610A9">
        <w:rPr>
          <w:kern w:val="22"/>
          <w:sz w:val="22"/>
          <w:szCs w:val="22"/>
        </w:rPr>
        <w:t xml:space="preserve"> – odbiór po upływie okresu gwarancji jakości lub rękojmi, w zależności od tego, który okres jest dłuższy.</w:t>
      </w:r>
    </w:p>
    <w:p w:rsidR="008B680E" w:rsidRPr="007610A9" w:rsidRDefault="008B680E" w:rsidP="00DC69FB">
      <w:pPr>
        <w:numPr>
          <w:ilvl w:val="0"/>
          <w:numId w:val="5"/>
        </w:numPr>
        <w:jc w:val="both"/>
        <w:rPr>
          <w:kern w:val="22"/>
          <w:sz w:val="22"/>
          <w:szCs w:val="22"/>
        </w:rPr>
      </w:pPr>
      <w:r w:rsidRPr="007610A9">
        <w:rPr>
          <w:b/>
          <w:kern w:val="22"/>
          <w:sz w:val="22"/>
          <w:szCs w:val="22"/>
        </w:rPr>
        <w:t>Odbiór gwarancyjny</w:t>
      </w:r>
      <w:r w:rsidRPr="007610A9">
        <w:rPr>
          <w:kern w:val="22"/>
          <w:sz w:val="22"/>
          <w:szCs w:val="22"/>
        </w:rPr>
        <w:t xml:space="preserve"> – cyklicznie wykonywana kontrola skuteczności usunięcia przez Wykonawcę ujawnionych Wad fizycznych obiektu.</w:t>
      </w:r>
    </w:p>
    <w:p w:rsidR="008B680E" w:rsidRPr="007610A9" w:rsidRDefault="008B680E" w:rsidP="00DC69FB">
      <w:pPr>
        <w:numPr>
          <w:ilvl w:val="0"/>
          <w:numId w:val="5"/>
        </w:numPr>
        <w:jc w:val="both"/>
        <w:rPr>
          <w:kern w:val="22"/>
          <w:sz w:val="22"/>
          <w:szCs w:val="22"/>
        </w:rPr>
      </w:pPr>
      <w:r w:rsidRPr="007610A9">
        <w:rPr>
          <w:b/>
          <w:kern w:val="22"/>
          <w:sz w:val="22"/>
          <w:szCs w:val="22"/>
        </w:rPr>
        <w:t>Oferta</w:t>
      </w:r>
      <w:r w:rsidRPr="007610A9">
        <w:rPr>
          <w:kern w:val="22"/>
          <w:sz w:val="22"/>
          <w:szCs w:val="22"/>
        </w:rPr>
        <w:t xml:space="preserve"> - pisemne oświadczenie złożone przez Wykonawcę w przedmiocie wykonania robót budowlanych stanowiących przedmiot Umowy, zgodnie z postanowieniami SWZ, w szczególności postanowieniami Do</w:t>
      </w:r>
      <w:r w:rsidR="005744E1" w:rsidRPr="007610A9">
        <w:rPr>
          <w:kern w:val="22"/>
          <w:sz w:val="22"/>
          <w:szCs w:val="22"/>
        </w:rPr>
        <w:t>kumentacji projektowej i STWiOR</w:t>
      </w:r>
      <w:r w:rsidR="00254A67" w:rsidRPr="007610A9">
        <w:rPr>
          <w:kern w:val="22"/>
          <w:sz w:val="22"/>
          <w:szCs w:val="22"/>
        </w:rPr>
        <w:t>B</w:t>
      </w:r>
      <w:r w:rsidRPr="007610A9">
        <w:rPr>
          <w:kern w:val="22"/>
          <w:sz w:val="22"/>
          <w:szCs w:val="22"/>
        </w:rPr>
        <w:t>, złożone Zamawiającemu w ramach postępowania o udzielenie zamówienia publicznego prowadzącego do zawarcia Umowy.</w:t>
      </w:r>
    </w:p>
    <w:p w:rsidR="008B680E" w:rsidRPr="007610A9" w:rsidRDefault="008B680E" w:rsidP="00DC69FB">
      <w:pPr>
        <w:numPr>
          <w:ilvl w:val="0"/>
          <w:numId w:val="5"/>
        </w:numPr>
        <w:jc w:val="both"/>
        <w:rPr>
          <w:kern w:val="22"/>
          <w:sz w:val="22"/>
          <w:szCs w:val="22"/>
        </w:rPr>
      </w:pPr>
      <w:r w:rsidRPr="007610A9">
        <w:rPr>
          <w:b/>
          <w:kern w:val="22"/>
          <w:sz w:val="22"/>
          <w:szCs w:val="22"/>
        </w:rPr>
        <w:t>Podwykonawca lub dalszy Podwykonawca</w:t>
      </w:r>
      <w:r w:rsidRPr="007610A9">
        <w:rPr>
          <w:kern w:val="22"/>
          <w:sz w:val="22"/>
          <w:szCs w:val="22"/>
        </w:rPr>
        <w:t xml:space="preserve"> - osoba fizyczna, prawna lub jednostka organizacyjna nieposiadająca osobowości prawnej, posiadająca zdolność prawną, która:</w:t>
      </w:r>
    </w:p>
    <w:p w:rsidR="008B680E" w:rsidRPr="007610A9" w:rsidRDefault="008B680E" w:rsidP="00DC69FB">
      <w:pPr>
        <w:numPr>
          <w:ilvl w:val="0"/>
          <w:numId w:val="7"/>
        </w:numPr>
        <w:jc w:val="both"/>
        <w:rPr>
          <w:kern w:val="22"/>
          <w:sz w:val="22"/>
          <w:szCs w:val="22"/>
        </w:rPr>
      </w:pPr>
      <w:r w:rsidRPr="007610A9">
        <w:rPr>
          <w:kern w:val="22"/>
          <w:sz w:val="22"/>
          <w:szCs w:val="22"/>
        </w:rPr>
        <w:t>zawarła z Wykonawcą, Podwykonawcą lub dalszym Podwykonawcą zaakceptowaną przez Zamawiającego Umowę o podwykonawstwo na wykonanie części robót budowlanych służących realizacji przez Wykonawcę przedmiotu Umowy albo</w:t>
      </w:r>
    </w:p>
    <w:p w:rsidR="008B680E" w:rsidRPr="007610A9" w:rsidRDefault="008B680E" w:rsidP="00DC69FB">
      <w:pPr>
        <w:numPr>
          <w:ilvl w:val="0"/>
          <w:numId w:val="7"/>
        </w:numPr>
        <w:jc w:val="both"/>
        <w:rPr>
          <w:kern w:val="22"/>
          <w:sz w:val="22"/>
          <w:szCs w:val="22"/>
        </w:rPr>
      </w:pPr>
      <w:r w:rsidRPr="007610A9">
        <w:rPr>
          <w:kern w:val="22"/>
          <w:sz w:val="22"/>
          <w:szCs w:val="22"/>
        </w:rPr>
        <w:t xml:space="preserve">zawarła z Wykonawcą przedłożoną Zamawiającemu Umowę o podwykonawstwo, której przedmiotem są dostawy lub usługi, stanowiące część zamówienia publicznego, z wyłączeniem umów o podwykonawstwo o wartości mniejszej niż </w:t>
      </w:r>
      <w:r w:rsidR="002C194D" w:rsidRPr="007610A9">
        <w:rPr>
          <w:kern w:val="22"/>
          <w:sz w:val="22"/>
          <w:szCs w:val="22"/>
        </w:rPr>
        <w:t xml:space="preserve">50 000,00 zł </w:t>
      </w:r>
      <w:r w:rsidRPr="007610A9">
        <w:rPr>
          <w:kern w:val="22"/>
          <w:sz w:val="22"/>
          <w:szCs w:val="22"/>
        </w:rPr>
        <w:t>wartości Umowy, oraz umów o podwykonawstwo, któryc</w:t>
      </w:r>
      <w:r w:rsidR="005744E1" w:rsidRPr="007610A9">
        <w:rPr>
          <w:kern w:val="22"/>
          <w:sz w:val="22"/>
          <w:szCs w:val="22"/>
        </w:rPr>
        <w:t>h przedmiot został wskazany w S</w:t>
      </w:r>
      <w:r w:rsidRPr="007610A9">
        <w:rPr>
          <w:kern w:val="22"/>
          <w:sz w:val="22"/>
          <w:szCs w:val="22"/>
        </w:rPr>
        <w:t xml:space="preserve">WZ jako niepodlegający obowiązkowi przedłożenia Zamawiającemu. </w:t>
      </w:r>
    </w:p>
    <w:p w:rsidR="008B680E" w:rsidRPr="007610A9" w:rsidRDefault="008B680E" w:rsidP="00DC69FB">
      <w:pPr>
        <w:numPr>
          <w:ilvl w:val="0"/>
          <w:numId w:val="5"/>
        </w:numPr>
        <w:jc w:val="both"/>
        <w:rPr>
          <w:kern w:val="22"/>
          <w:sz w:val="22"/>
          <w:szCs w:val="22"/>
        </w:rPr>
      </w:pPr>
      <w:r w:rsidRPr="007610A9">
        <w:rPr>
          <w:b/>
          <w:kern w:val="22"/>
          <w:sz w:val="22"/>
          <w:szCs w:val="22"/>
        </w:rPr>
        <w:t>Program naprawczy</w:t>
      </w:r>
      <w:r w:rsidRPr="007610A9">
        <w:rPr>
          <w:kern w:val="22"/>
          <w:sz w:val="22"/>
          <w:szCs w:val="22"/>
        </w:rPr>
        <w:t xml:space="preserve"> – opracowany przez Wykonawcę i uzgodniony z Zamawiającym plan działań mający na celu nadrobienie opóźnień powstałych z winy Wykonawcy, i dotrzymanie Terminu zakończenia robót, obejmujący w szczególności: </w:t>
      </w:r>
    </w:p>
    <w:p w:rsidR="008B680E" w:rsidRPr="007610A9" w:rsidRDefault="008B680E" w:rsidP="00DC69FB">
      <w:pPr>
        <w:numPr>
          <w:ilvl w:val="0"/>
          <w:numId w:val="8"/>
        </w:numPr>
        <w:jc w:val="both"/>
        <w:rPr>
          <w:kern w:val="22"/>
          <w:sz w:val="22"/>
          <w:szCs w:val="22"/>
        </w:rPr>
      </w:pPr>
      <w:r w:rsidRPr="007610A9">
        <w:rPr>
          <w:kern w:val="22"/>
          <w:sz w:val="22"/>
          <w:szCs w:val="22"/>
        </w:rPr>
        <w:t>propozycje nowych terminów realizacji poszczególnych etapów robót, których termin wykonania już upłynął, a które nie zostały jeszcze zrealizowane, lub których termin wykonania jest zagrożony w zaktualizowanym Harmonogramie rzeczowo-finansowym,</w:t>
      </w:r>
    </w:p>
    <w:p w:rsidR="008B680E" w:rsidRPr="007610A9" w:rsidRDefault="008B680E" w:rsidP="00DC69FB">
      <w:pPr>
        <w:numPr>
          <w:ilvl w:val="0"/>
          <w:numId w:val="8"/>
        </w:numPr>
        <w:jc w:val="both"/>
        <w:rPr>
          <w:kern w:val="22"/>
          <w:sz w:val="22"/>
          <w:szCs w:val="22"/>
        </w:rPr>
      </w:pPr>
      <w:r w:rsidRPr="007610A9">
        <w:rPr>
          <w:kern w:val="22"/>
          <w:sz w:val="22"/>
          <w:szCs w:val="22"/>
        </w:rPr>
        <w:t xml:space="preserve">wskazanie konkretnych środków i metod (m. in. reorganizacja sposobu wykonywania robót poprzez zwiększenie zaangażowania sprzętu, personelu, Podwykonawców lub </w:t>
      </w:r>
      <w:r w:rsidRPr="007610A9">
        <w:rPr>
          <w:kern w:val="22"/>
          <w:sz w:val="22"/>
          <w:szCs w:val="22"/>
        </w:rPr>
        <w:lastRenderedPageBreak/>
        <w:t xml:space="preserve">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rsidR="008B680E" w:rsidRPr="007610A9" w:rsidRDefault="008B680E" w:rsidP="00DC69FB">
      <w:pPr>
        <w:numPr>
          <w:ilvl w:val="0"/>
          <w:numId w:val="5"/>
        </w:numPr>
        <w:jc w:val="both"/>
        <w:rPr>
          <w:kern w:val="22"/>
          <w:sz w:val="22"/>
          <w:szCs w:val="22"/>
        </w:rPr>
      </w:pPr>
      <w:r w:rsidRPr="007610A9">
        <w:rPr>
          <w:b/>
          <w:kern w:val="22"/>
          <w:sz w:val="22"/>
          <w:szCs w:val="22"/>
        </w:rPr>
        <w:t>Protokół konieczności</w:t>
      </w:r>
      <w:r w:rsidRPr="007610A9">
        <w:rPr>
          <w:kern w:val="22"/>
          <w:sz w:val="22"/>
          <w:szCs w:val="22"/>
        </w:rPr>
        <w:t xml:space="preserve"> – dokument określający zakres rzeczowo-finansowy zmian w zakresie robót budowlanych dokonywanych w </w:t>
      </w:r>
      <w:r w:rsidR="00F22CBA" w:rsidRPr="007610A9">
        <w:rPr>
          <w:kern w:val="22"/>
          <w:sz w:val="22"/>
          <w:szCs w:val="22"/>
        </w:rPr>
        <w:t>celu prawidłowej</w:t>
      </w:r>
      <w:r w:rsidRPr="007610A9">
        <w:rPr>
          <w:kern w:val="22"/>
          <w:sz w:val="22"/>
          <w:szCs w:val="22"/>
        </w:rPr>
        <w:t xml:space="preserve"> realizacji przedmiotu Umowy, sporządzany w przypadku wystąpienia robót dodatkowych, zamiennych lub potrzeby zaniechania wykonania niektórych robót, w celu prawidłowej realizacji przedmiotu Umowy.</w:t>
      </w:r>
    </w:p>
    <w:p w:rsidR="008B680E" w:rsidRPr="007610A9" w:rsidRDefault="008B680E" w:rsidP="00DC69FB">
      <w:pPr>
        <w:numPr>
          <w:ilvl w:val="0"/>
          <w:numId w:val="5"/>
        </w:numPr>
        <w:jc w:val="both"/>
        <w:rPr>
          <w:kern w:val="22"/>
          <w:sz w:val="22"/>
          <w:szCs w:val="22"/>
        </w:rPr>
      </w:pPr>
      <w:r w:rsidRPr="007610A9">
        <w:rPr>
          <w:b/>
          <w:kern w:val="22"/>
          <w:sz w:val="22"/>
          <w:szCs w:val="22"/>
        </w:rPr>
        <w:t>Protokół odbioru robót zanikających i ulegających zakryciu</w:t>
      </w:r>
      <w:r w:rsidRPr="007610A9">
        <w:rPr>
          <w:kern w:val="22"/>
          <w:sz w:val="22"/>
          <w:szCs w:val="22"/>
        </w:rPr>
        <w:t xml:space="preserve"> – dokument potwierdzający odbiór robót w zakresie wykonania przez Wykonawcę zgodnie z Umową robót zanikających lub ulegających zakryciu. </w:t>
      </w:r>
    </w:p>
    <w:p w:rsidR="008B680E" w:rsidRPr="007610A9" w:rsidRDefault="008B680E" w:rsidP="00DC69FB">
      <w:pPr>
        <w:numPr>
          <w:ilvl w:val="0"/>
          <w:numId w:val="5"/>
        </w:numPr>
        <w:jc w:val="both"/>
        <w:rPr>
          <w:kern w:val="22"/>
          <w:sz w:val="22"/>
          <w:szCs w:val="22"/>
        </w:rPr>
      </w:pPr>
      <w:r w:rsidRPr="007610A9">
        <w:rPr>
          <w:kern w:val="22"/>
          <w:sz w:val="22"/>
          <w:szCs w:val="22"/>
        </w:rPr>
        <w:tab/>
      </w:r>
      <w:r w:rsidRPr="007610A9">
        <w:rPr>
          <w:b/>
          <w:kern w:val="22"/>
          <w:sz w:val="22"/>
          <w:szCs w:val="22"/>
        </w:rPr>
        <w:t>Protokół odbioru częściowego</w:t>
      </w:r>
      <w:r w:rsidRPr="007610A9">
        <w:rPr>
          <w:kern w:val="22"/>
          <w:sz w:val="22"/>
          <w:szCs w:val="22"/>
        </w:rPr>
        <w:t xml:space="preserve"> – dokument potwierdzający odbiór robót w zakresie wykonania przez </w:t>
      </w:r>
      <w:r w:rsidR="00DD659F" w:rsidRPr="007610A9">
        <w:rPr>
          <w:kern w:val="22"/>
          <w:sz w:val="22"/>
          <w:szCs w:val="22"/>
        </w:rPr>
        <w:t>Wykonawcę zgodnie</w:t>
      </w:r>
      <w:r w:rsidRPr="007610A9">
        <w:rPr>
          <w:kern w:val="22"/>
          <w:sz w:val="22"/>
          <w:szCs w:val="22"/>
        </w:rPr>
        <w:t xml:space="preserve"> z Umową części robót budowlanych. </w:t>
      </w:r>
    </w:p>
    <w:p w:rsidR="008B680E" w:rsidRPr="007610A9" w:rsidRDefault="008B680E" w:rsidP="00DC69FB">
      <w:pPr>
        <w:numPr>
          <w:ilvl w:val="0"/>
          <w:numId w:val="5"/>
        </w:numPr>
        <w:jc w:val="both"/>
        <w:rPr>
          <w:kern w:val="22"/>
          <w:sz w:val="22"/>
          <w:szCs w:val="22"/>
        </w:rPr>
      </w:pPr>
      <w:r w:rsidRPr="007610A9">
        <w:rPr>
          <w:b/>
          <w:kern w:val="22"/>
          <w:sz w:val="22"/>
          <w:szCs w:val="22"/>
        </w:rPr>
        <w:t>Protokół odbioru usunięcia Wad</w:t>
      </w:r>
      <w:r w:rsidRPr="007610A9">
        <w:rPr>
          <w:kern w:val="22"/>
          <w:sz w:val="22"/>
          <w:szCs w:val="22"/>
        </w:rPr>
        <w:t xml:space="preserve"> – dokument potwierdzający odbiór robót w zakresie wykonania usunięcia przez Wykonawcę Wad powstałych w okresie rękojmi za Wady fizyczne lub gwarancji jakości w robotach budowlanych zrealizowanych na podstawie Umowy. </w:t>
      </w:r>
    </w:p>
    <w:p w:rsidR="008B680E" w:rsidRPr="007610A9" w:rsidRDefault="008B680E" w:rsidP="00DC69FB">
      <w:pPr>
        <w:numPr>
          <w:ilvl w:val="0"/>
          <w:numId w:val="5"/>
        </w:numPr>
        <w:jc w:val="both"/>
        <w:rPr>
          <w:kern w:val="22"/>
          <w:sz w:val="22"/>
          <w:szCs w:val="22"/>
        </w:rPr>
      </w:pPr>
      <w:r w:rsidRPr="007610A9">
        <w:rPr>
          <w:b/>
          <w:kern w:val="22"/>
          <w:sz w:val="22"/>
          <w:szCs w:val="22"/>
        </w:rPr>
        <w:t>Protokół odbioru końcowego robót</w:t>
      </w:r>
      <w:r w:rsidRPr="007610A9">
        <w:rPr>
          <w:kern w:val="22"/>
          <w:sz w:val="22"/>
          <w:szCs w:val="22"/>
        </w:rPr>
        <w:t xml:space="preserve"> - dokument potwierdzający odbiór wykonania przez Wykonawcę całości robót budowlanych będących przedmiotem Umowy.</w:t>
      </w:r>
    </w:p>
    <w:p w:rsidR="008B680E" w:rsidRPr="007610A9" w:rsidRDefault="008B680E" w:rsidP="00DC69FB">
      <w:pPr>
        <w:numPr>
          <w:ilvl w:val="0"/>
          <w:numId w:val="5"/>
        </w:numPr>
        <w:jc w:val="both"/>
        <w:rPr>
          <w:kern w:val="22"/>
          <w:sz w:val="22"/>
          <w:szCs w:val="22"/>
        </w:rPr>
      </w:pPr>
      <w:r w:rsidRPr="007610A9">
        <w:rPr>
          <w:b/>
          <w:kern w:val="22"/>
          <w:sz w:val="22"/>
          <w:szCs w:val="22"/>
        </w:rPr>
        <w:t>Protokół odbioru ostatecznego robót</w:t>
      </w:r>
      <w:r w:rsidRPr="007610A9">
        <w:rPr>
          <w:kern w:val="22"/>
          <w:sz w:val="22"/>
          <w:szCs w:val="22"/>
        </w:rPr>
        <w:t xml:space="preserve"> – dokument potwierdzający odbiór robót po usunięciu przez Wykonawcę wszystkich Wad ujawnionych w robotach budowlanych zrealizowanych na podstawie Umowy w okresie rękojmi/gwarancji jakości (w zależności od tego, który z podanych okresów jest dłuższy) lub po stwierdzeniu braku wystąpienia Wad. </w:t>
      </w:r>
    </w:p>
    <w:p w:rsidR="00440DCE" w:rsidRPr="007610A9" w:rsidRDefault="00DD3DA6" w:rsidP="00DC69FB">
      <w:pPr>
        <w:numPr>
          <w:ilvl w:val="0"/>
          <w:numId w:val="5"/>
        </w:numPr>
        <w:jc w:val="both"/>
        <w:rPr>
          <w:kern w:val="22"/>
          <w:sz w:val="22"/>
          <w:szCs w:val="22"/>
        </w:rPr>
      </w:pPr>
      <w:r w:rsidRPr="007610A9">
        <w:rPr>
          <w:b/>
          <w:kern w:val="22"/>
          <w:sz w:val="22"/>
          <w:szCs w:val="22"/>
        </w:rPr>
        <w:t>Prace</w:t>
      </w:r>
      <w:r w:rsidR="00440DCE" w:rsidRPr="007610A9">
        <w:rPr>
          <w:b/>
          <w:kern w:val="22"/>
          <w:sz w:val="22"/>
          <w:szCs w:val="22"/>
        </w:rPr>
        <w:t xml:space="preserve"> dodatkowe</w:t>
      </w:r>
      <w:r w:rsidR="00440DCE" w:rsidRPr="007610A9">
        <w:rPr>
          <w:kern w:val="22"/>
          <w:sz w:val="22"/>
          <w:szCs w:val="22"/>
        </w:rPr>
        <w:t xml:space="preserve"> –</w:t>
      </w:r>
      <w:r w:rsidRPr="007610A9">
        <w:rPr>
          <w:kern w:val="22"/>
          <w:sz w:val="22"/>
          <w:szCs w:val="22"/>
        </w:rPr>
        <w:t xml:space="preserve"> prace</w:t>
      </w:r>
      <w:r w:rsidR="00440DCE" w:rsidRPr="007610A9">
        <w:rPr>
          <w:kern w:val="22"/>
          <w:sz w:val="22"/>
          <w:szCs w:val="22"/>
        </w:rPr>
        <w:t>, o których mowa w art. 630 § 1 KC, czyli roboty (prace) objęte przedmiotem zamówienia (dzieła) ale niewystępujące (</w:t>
      </w:r>
      <w:r w:rsidR="00F35BFF" w:rsidRPr="007610A9">
        <w:rPr>
          <w:kern w:val="22"/>
          <w:sz w:val="22"/>
          <w:szCs w:val="22"/>
        </w:rPr>
        <w:t xml:space="preserve">nie </w:t>
      </w:r>
      <w:r w:rsidR="00440DCE" w:rsidRPr="007610A9">
        <w:rPr>
          <w:kern w:val="22"/>
          <w:sz w:val="22"/>
          <w:szCs w:val="22"/>
        </w:rPr>
        <w:t xml:space="preserve">ujęte) w przedmiarach robót będących podstawą do obliczenia ceny Oferty, bez których nie można wykonać i oddać do użytkowania przedmiotu zamówienia (umowy) podstawowego. </w:t>
      </w:r>
    </w:p>
    <w:p w:rsidR="006A0A5E" w:rsidRPr="007610A9" w:rsidRDefault="006A0A5E" w:rsidP="00DC69FB">
      <w:pPr>
        <w:numPr>
          <w:ilvl w:val="0"/>
          <w:numId w:val="5"/>
        </w:numPr>
        <w:jc w:val="both"/>
        <w:rPr>
          <w:kern w:val="22"/>
          <w:sz w:val="22"/>
          <w:szCs w:val="22"/>
        </w:rPr>
      </w:pPr>
      <w:r w:rsidRPr="007610A9">
        <w:rPr>
          <w:b/>
          <w:kern w:val="22"/>
          <w:sz w:val="22"/>
          <w:szCs w:val="22"/>
        </w:rPr>
        <w:t>Roboty zamienne</w:t>
      </w:r>
      <w:r w:rsidRPr="007610A9">
        <w:rPr>
          <w:kern w:val="22"/>
          <w:sz w:val="22"/>
          <w:szCs w:val="22"/>
        </w:rPr>
        <w:t xml:space="preserve"> – roboty będące następstwem (wynikiem) rozwiązań zamiennych, o których mowa w prawie budowlanym. Roboty zamienne to wykonanie elementu zaprojektowanego (występującego) w dokumentacji projektowej, ale w sposób odmienny, niż to pierwotnie opisano w dokumentacji projektowej, czyli na podstawie rozwiązania zamiennego (przeprojektowania) opracowanego przez autora dokumentacji projektowej w ramach nadzoru autorskiego. </w:t>
      </w:r>
    </w:p>
    <w:p w:rsidR="008B680E" w:rsidRPr="007610A9" w:rsidRDefault="008B680E" w:rsidP="00DC69FB">
      <w:pPr>
        <w:numPr>
          <w:ilvl w:val="0"/>
          <w:numId w:val="5"/>
        </w:numPr>
        <w:jc w:val="both"/>
        <w:rPr>
          <w:kern w:val="22"/>
          <w:sz w:val="22"/>
          <w:szCs w:val="22"/>
        </w:rPr>
      </w:pPr>
      <w:r w:rsidRPr="007610A9">
        <w:rPr>
          <w:b/>
          <w:kern w:val="22"/>
          <w:sz w:val="22"/>
          <w:szCs w:val="22"/>
        </w:rPr>
        <w:t>Siła wyższa</w:t>
      </w:r>
      <w:r w:rsidRPr="007610A9">
        <w:rPr>
          <w:kern w:val="22"/>
          <w:sz w:val="22"/>
          <w:szCs w:val="22"/>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8B680E" w:rsidRPr="007610A9" w:rsidRDefault="008B680E" w:rsidP="00DC69FB">
      <w:pPr>
        <w:numPr>
          <w:ilvl w:val="0"/>
          <w:numId w:val="5"/>
        </w:numPr>
        <w:jc w:val="both"/>
        <w:rPr>
          <w:kern w:val="22"/>
          <w:sz w:val="22"/>
          <w:szCs w:val="22"/>
        </w:rPr>
      </w:pPr>
      <w:r w:rsidRPr="007610A9">
        <w:rPr>
          <w:b/>
          <w:kern w:val="22"/>
          <w:sz w:val="22"/>
          <w:szCs w:val="22"/>
        </w:rPr>
        <w:t>Specyfikacja techniczna wykonania i odbioru robót budowlanych (STWiORB)</w:t>
      </w:r>
      <w:r w:rsidRPr="007610A9">
        <w:rPr>
          <w:kern w:val="22"/>
          <w:sz w:val="22"/>
          <w:szCs w:val="22"/>
        </w:rPr>
        <w:t xml:space="preserve"> – dokument przekazywany Wykonawcy przez Zamawiającego w celu realizacji Umowy, zawierający zbiory wytycznych i wymagań określających warunki i sposoby wykonywania, kontroli i odbioru robót budowlanych, określonych w Dokumentacji projektowej.</w:t>
      </w:r>
    </w:p>
    <w:p w:rsidR="008B680E" w:rsidRPr="007610A9" w:rsidRDefault="008B680E" w:rsidP="00DC69FB">
      <w:pPr>
        <w:numPr>
          <w:ilvl w:val="0"/>
          <w:numId w:val="5"/>
        </w:numPr>
        <w:jc w:val="both"/>
        <w:rPr>
          <w:kern w:val="22"/>
          <w:sz w:val="22"/>
          <w:szCs w:val="22"/>
        </w:rPr>
      </w:pPr>
      <w:r w:rsidRPr="007610A9">
        <w:rPr>
          <w:b/>
          <w:kern w:val="22"/>
          <w:sz w:val="22"/>
          <w:szCs w:val="22"/>
        </w:rPr>
        <w:t>Sprzęt</w:t>
      </w:r>
      <w:r w:rsidRPr="007610A9">
        <w:rPr>
          <w:kern w:val="22"/>
          <w:sz w:val="22"/>
          <w:szCs w:val="22"/>
        </w:rPr>
        <w:t xml:space="preserve"> – urządzenia, maszyny, środki transportowe i inne narzędzia potrzebne do zgodnego z Umową wykonania robót budowlanych oraz usunięcia Wad, będące w dyspozycji Wykonawcy.</w:t>
      </w:r>
    </w:p>
    <w:p w:rsidR="008B680E" w:rsidRPr="007610A9" w:rsidRDefault="008B680E" w:rsidP="00DC69FB">
      <w:pPr>
        <w:numPr>
          <w:ilvl w:val="0"/>
          <w:numId w:val="5"/>
        </w:numPr>
        <w:jc w:val="both"/>
        <w:rPr>
          <w:kern w:val="22"/>
          <w:sz w:val="22"/>
          <w:szCs w:val="22"/>
        </w:rPr>
      </w:pPr>
      <w:r w:rsidRPr="007610A9">
        <w:rPr>
          <w:b/>
          <w:kern w:val="22"/>
          <w:sz w:val="22"/>
          <w:szCs w:val="22"/>
        </w:rPr>
        <w:t>Teren budowy</w:t>
      </w:r>
      <w:r w:rsidRPr="007610A9">
        <w:rPr>
          <w:kern w:val="22"/>
          <w:sz w:val="22"/>
          <w:szCs w:val="22"/>
        </w:rPr>
        <w:t xml:space="preserve"> - obszar, na którym prowadzone są roboty budowlane stanowiące przedmiot Umowy wraz z przestrzenią zajmowaną przez urządzenia Zaplecza budowy.</w:t>
      </w:r>
    </w:p>
    <w:p w:rsidR="008B680E" w:rsidRPr="007610A9" w:rsidRDefault="008B680E" w:rsidP="00DC69FB">
      <w:pPr>
        <w:numPr>
          <w:ilvl w:val="0"/>
          <w:numId w:val="5"/>
        </w:numPr>
        <w:jc w:val="both"/>
        <w:rPr>
          <w:kern w:val="22"/>
          <w:sz w:val="22"/>
          <w:szCs w:val="22"/>
        </w:rPr>
      </w:pPr>
      <w:r w:rsidRPr="007610A9">
        <w:rPr>
          <w:b/>
          <w:kern w:val="22"/>
          <w:sz w:val="22"/>
          <w:szCs w:val="22"/>
        </w:rPr>
        <w:lastRenderedPageBreak/>
        <w:t xml:space="preserve">Termin zakończenia </w:t>
      </w:r>
      <w:r w:rsidR="00CF56F5" w:rsidRPr="007610A9">
        <w:rPr>
          <w:b/>
          <w:kern w:val="22"/>
          <w:sz w:val="22"/>
          <w:szCs w:val="22"/>
        </w:rPr>
        <w:t>realizacji Umowy</w:t>
      </w:r>
      <w:r w:rsidR="00CF56F5" w:rsidRPr="007610A9">
        <w:rPr>
          <w:kern w:val="22"/>
          <w:sz w:val="22"/>
          <w:szCs w:val="22"/>
        </w:rPr>
        <w:t xml:space="preserve"> </w:t>
      </w:r>
      <w:r w:rsidRPr="007610A9">
        <w:rPr>
          <w:kern w:val="22"/>
          <w:sz w:val="22"/>
          <w:szCs w:val="22"/>
        </w:rPr>
        <w:t>- termin określony w Umowie, do upływu którego Wykonawca  zobowiązany jest zakończyć wszystkie roboty objęte Umow</w:t>
      </w:r>
      <w:r w:rsidR="00CF56F5" w:rsidRPr="007610A9">
        <w:rPr>
          <w:kern w:val="22"/>
          <w:sz w:val="22"/>
          <w:szCs w:val="22"/>
        </w:rPr>
        <w:t xml:space="preserve">ą oraz uzyskać pozwolenia na użytkowanie przez Wykonawcę na podstawie pełnomocnictwa wystawionego przez Zamawiającego. </w:t>
      </w:r>
    </w:p>
    <w:p w:rsidR="008B680E" w:rsidRPr="007610A9" w:rsidRDefault="008B680E" w:rsidP="00DC69FB">
      <w:pPr>
        <w:numPr>
          <w:ilvl w:val="0"/>
          <w:numId w:val="5"/>
        </w:numPr>
        <w:jc w:val="both"/>
        <w:rPr>
          <w:kern w:val="22"/>
          <w:sz w:val="22"/>
          <w:szCs w:val="22"/>
        </w:rPr>
      </w:pPr>
      <w:r w:rsidRPr="007610A9">
        <w:rPr>
          <w:b/>
          <w:kern w:val="22"/>
          <w:sz w:val="22"/>
          <w:szCs w:val="22"/>
        </w:rPr>
        <w:t>Umowa o podwykonawstwo</w:t>
      </w:r>
      <w:r w:rsidRPr="007610A9">
        <w:rPr>
          <w:kern w:val="22"/>
          <w:sz w:val="22"/>
          <w:szCs w:val="22"/>
        </w:rPr>
        <w:t xml:space="preserve"> -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w:t>
      </w:r>
    </w:p>
    <w:p w:rsidR="008B680E" w:rsidRPr="007610A9" w:rsidRDefault="008B680E" w:rsidP="00DC69FB">
      <w:pPr>
        <w:numPr>
          <w:ilvl w:val="0"/>
          <w:numId w:val="5"/>
        </w:numPr>
        <w:jc w:val="both"/>
        <w:rPr>
          <w:kern w:val="22"/>
          <w:sz w:val="22"/>
          <w:szCs w:val="22"/>
        </w:rPr>
      </w:pPr>
      <w:r w:rsidRPr="007610A9">
        <w:rPr>
          <w:b/>
          <w:kern w:val="22"/>
          <w:sz w:val="22"/>
          <w:szCs w:val="22"/>
        </w:rPr>
        <w:tab/>
        <w:t>Wada</w:t>
      </w:r>
      <w:r w:rsidRPr="007610A9">
        <w:rPr>
          <w:kern w:val="22"/>
          <w:sz w:val="22"/>
          <w:szCs w:val="22"/>
        </w:rPr>
        <w:t xml:space="preserve"> –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r w:rsidR="00254A67" w:rsidRPr="007610A9">
        <w:rPr>
          <w:kern w:val="22"/>
          <w:sz w:val="22"/>
          <w:szCs w:val="22"/>
        </w:rPr>
        <w:t xml:space="preserve">Niniejsza </w:t>
      </w:r>
      <w:r w:rsidR="00454ABB" w:rsidRPr="007610A9">
        <w:rPr>
          <w:kern w:val="22"/>
          <w:sz w:val="22"/>
          <w:szCs w:val="22"/>
        </w:rPr>
        <w:t xml:space="preserve">definicja nie narusza art. </w:t>
      </w:r>
      <w:r w:rsidR="00454ABB" w:rsidRPr="007610A9">
        <w:rPr>
          <w:rStyle w:val="alb"/>
          <w:sz w:val="22"/>
          <w:szCs w:val="22"/>
        </w:rPr>
        <w:t>556</w:t>
      </w:r>
      <w:r w:rsidR="00454ABB" w:rsidRPr="007610A9">
        <w:rPr>
          <w:rStyle w:val="alb"/>
          <w:sz w:val="22"/>
          <w:szCs w:val="22"/>
          <w:vertAlign w:val="superscript"/>
        </w:rPr>
        <w:t>1</w:t>
      </w:r>
      <w:r w:rsidR="00254A67" w:rsidRPr="007610A9">
        <w:rPr>
          <w:rStyle w:val="alb"/>
          <w:sz w:val="22"/>
          <w:szCs w:val="22"/>
          <w:vertAlign w:val="superscript"/>
        </w:rPr>
        <w:t xml:space="preserve"> </w:t>
      </w:r>
      <w:r w:rsidR="00454ABB" w:rsidRPr="007610A9">
        <w:rPr>
          <w:rStyle w:val="alb"/>
          <w:sz w:val="22"/>
          <w:szCs w:val="22"/>
          <w:vertAlign w:val="subscript"/>
        </w:rPr>
        <w:t xml:space="preserve"> i </w:t>
      </w:r>
      <w:r w:rsidR="00454ABB" w:rsidRPr="007610A9">
        <w:rPr>
          <w:rStyle w:val="alb"/>
          <w:sz w:val="22"/>
          <w:szCs w:val="22"/>
          <w:vertAlign w:val="superscript"/>
        </w:rPr>
        <w:t xml:space="preserve"> </w:t>
      </w:r>
      <w:r w:rsidR="00254A67" w:rsidRPr="007610A9">
        <w:rPr>
          <w:rStyle w:val="alb"/>
          <w:sz w:val="22"/>
          <w:szCs w:val="22"/>
          <w:vertAlign w:val="superscript"/>
        </w:rPr>
        <w:t xml:space="preserve"> </w:t>
      </w:r>
      <w:r w:rsidR="00454ABB" w:rsidRPr="007610A9">
        <w:rPr>
          <w:rStyle w:val="alb"/>
          <w:sz w:val="22"/>
          <w:szCs w:val="22"/>
        </w:rPr>
        <w:t>art.  556</w:t>
      </w:r>
      <w:r w:rsidR="00454ABB" w:rsidRPr="007610A9">
        <w:rPr>
          <w:rStyle w:val="alb"/>
          <w:sz w:val="22"/>
          <w:szCs w:val="22"/>
          <w:vertAlign w:val="superscript"/>
        </w:rPr>
        <w:t>3</w:t>
      </w:r>
      <w:r w:rsidR="00454ABB" w:rsidRPr="007610A9">
        <w:rPr>
          <w:rStyle w:val="alb"/>
          <w:sz w:val="22"/>
          <w:szCs w:val="22"/>
          <w:vertAlign w:val="subscript"/>
        </w:rPr>
        <w:t xml:space="preserve"> .</w:t>
      </w:r>
      <w:r w:rsidR="00254A67" w:rsidRPr="007610A9">
        <w:rPr>
          <w:rStyle w:val="alb"/>
          <w:sz w:val="22"/>
          <w:szCs w:val="22"/>
          <w:vertAlign w:val="subscript"/>
        </w:rPr>
        <w:t>KC.</w:t>
      </w:r>
    </w:p>
    <w:p w:rsidR="008B680E" w:rsidRPr="007610A9" w:rsidRDefault="008B680E" w:rsidP="00DC69FB">
      <w:pPr>
        <w:numPr>
          <w:ilvl w:val="0"/>
          <w:numId w:val="5"/>
        </w:numPr>
        <w:jc w:val="both"/>
        <w:rPr>
          <w:kern w:val="22"/>
          <w:sz w:val="22"/>
          <w:szCs w:val="22"/>
        </w:rPr>
      </w:pPr>
      <w:r w:rsidRPr="007610A9">
        <w:rPr>
          <w:b/>
          <w:kern w:val="22"/>
          <w:sz w:val="22"/>
          <w:szCs w:val="22"/>
        </w:rPr>
        <w:t>Wykonawca</w:t>
      </w:r>
      <w:r w:rsidRPr="007610A9">
        <w:rPr>
          <w:kern w:val="22"/>
          <w:sz w:val="22"/>
          <w:szCs w:val="22"/>
        </w:rPr>
        <w:t xml:space="preserve"> - strona Umowy zobowiązana do wykonania przewidzianych Umową robót budowlanych zgodnie z Dokumentacją projektową, przepisami prawa powszechnie obowiązującego i zasadami wiedzy technicznej.</w:t>
      </w:r>
    </w:p>
    <w:p w:rsidR="004C65A0" w:rsidRPr="007610A9" w:rsidRDefault="008B680E" w:rsidP="00DC69FB">
      <w:pPr>
        <w:numPr>
          <w:ilvl w:val="0"/>
          <w:numId w:val="5"/>
        </w:numPr>
        <w:jc w:val="both"/>
        <w:rPr>
          <w:kern w:val="22"/>
          <w:sz w:val="22"/>
          <w:szCs w:val="22"/>
        </w:rPr>
      </w:pPr>
      <w:r w:rsidRPr="007610A9">
        <w:rPr>
          <w:b/>
          <w:kern w:val="22"/>
          <w:sz w:val="22"/>
          <w:szCs w:val="22"/>
        </w:rPr>
        <w:t>Zabezpieczenie należytego wykonania umowy</w:t>
      </w:r>
      <w:r w:rsidRPr="007610A9">
        <w:rPr>
          <w:kern w:val="22"/>
          <w:sz w:val="22"/>
          <w:szCs w:val="22"/>
        </w:rPr>
        <w:t xml:space="preserve"> – zabezpieczenie w rozumieniu przepisów Pzp, wniesione przez Wykonawcę w celu pokrycia ewentualnych roszczeń Zamawiającego z tytułu niewykonania lub nienależytego wykonania Umowy, w tym roszczeń z tytułu braku zapłaty lub nieterminowej zapłaty wynagrodzenia Podwykonawcy lub dalszemu Podwykonawcy, w jednej lub w kilku formach wybranych przez Wykonawcę spośród form wskazanych w SWZ</w:t>
      </w:r>
    </w:p>
    <w:p w:rsidR="004C65A0" w:rsidRPr="007610A9" w:rsidRDefault="008B680E" w:rsidP="00DC69FB">
      <w:pPr>
        <w:numPr>
          <w:ilvl w:val="0"/>
          <w:numId w:val="5"/>
        </w:numPr>
        <w:jc w:val="both"/>
        <w:rPr>
          <w:kern w:val="22"/>
          <w:sz w:val="22"/>
          <w:szCs w:val="22"/>
        </w:rPr>
      </w:pPr>
      <w:r w:rsidRPr="007610A9">
        <w:rPr>
          <w:b/>
          <w:kern w:val="22"/>
          <w:sz w:val="22"/>
          <w:szCs w:val="22"/>
        </w:rPr>
        <w:t>Zamawiający</w:t>
      </w:r>
      <w:r w:rsidRPr="007610A9">
        <w:rPr>
          <w:kern w:val="22"/>
          <w:sz w:val="22"/>
          <w:szCs w:val="22"/>
        </w:rPr>
        <w:t xml:space="preserve"> - Strona Umowy zlecająca wykonanie robót budowlanych będących przedmiotem Umowy,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zrealizowanych robót i zapłaty umówionego wynagrodzenia.</w:t>
      </w:r>
    </w:p>
    <w:p w:rsidR="00CF56F5" w:rsidRPr="007610A9" w:rsidRDefault="008B680E" w:rsidP="00DC69FB">
      <w:pPr>
        <w:numPr>
          <w:ilvl w:val="0"/>
          <w:numId w:val="5"/>
        </w:numPr>
        <w:jc w:val="both"/>
        <w:rPr>
          <w:kern w:val="22"/>
          <w:sz w:val="22"/>
          <w:szCs w:val="22"/>
        </w:rPr>
      </w:pPr>
      <w:r w:rsidRPr="007610A9">
        <w:rPr>
          <w:b/>
          <w:kern w:val="22"/>
          <w:sz w:val="22"/>
          <w:szCs w:val="22"/>
        </w:rPr>
        <w:t>Zaplecze budowy</w:t>
      </w:r>
      <w:r w:rsidRPr="007610A9">
        <w:rPr>
          <w:kern w:val="22"/>
          <w:sz w:val="22"/>
          <w:szCs w:val="22"/>
        </w:rPr>
        <w:t xml:space="preserve"> – część Terenu budowy wraz z jej urządzeniami, przeznaczona na zaplecze socjalno-biurowe Wykonawcy wraz z dostępem do urządzeń infrastruktury technicznej, a także na składowanie przez Wykonawcę materiałów, sprzętu, itp.</w:t>
      </w:r>
    </w:p>
    <w:p w:rsidR="00926BF9" w:rsidRPr="007610A9" w:rsidRDefault="00926BF9" w:rsidP="00DC69FB">
      <w:pPr>
        <w:numPr>
          <w:ilvl w:val="0"/>
          <w:numId w:val="5"/>
        </w:numPr>
        <w:jc w:val="both"/>
        <w:rPr>
          <w:kern w:val="22"/>
          <w:sz w:val="22"/>
          <w:szCs w:val="22"/>
        </w:rPr>
      </w:pPr>
      <w:r w:rsidRPr="007610A9">
        <w:rPr>
          <w:b/>
          <w:kern w:val="22"/>
          <w:sz w:val="22"/>
          <w:szCs w:val="22"/>
        </w:rPr>
        <w:t>Roboty zaniechane</w:t>
      </w:r>
      <w:r w:rsidRPr="007610A9">
        <w:rPr>
          <w:kern w:val="22"/>
          <w:sz w:val="22"/>
          <w:szCs w:val="22"/>
        </w:rPr>
        <w:t xml:space="preserve">- </w:t>
      </w:r>
      <w:r w:rsidRPr="007610A9">
        <w:rPr>
          <w:sz w:val="22"/>
          <w:szCs w:val="22"/>
        </w:rPr>
        <w:t xml:space="preserve">należy przez to rozumieć część robót wchodzących w zakres przedmiotu Umowy, od których realizacji odstąpiono </w:t>
      </w:r>
      <w:r w:rsidR="004C65A0" w:rsidRPr="007610A9">
        <w:rPr>
          <w:sz w:val="22"/>
          <w:szCs w:val="22"/>
        </w:rPr>
        <w:t xml:space="preserve"> z uwagi na zbędność tych robót dla prawidłowego wykonania przedmiotu umowy zgodnie z projektem i pozwoleniem na budowę.</w:t>
      </w:r>
    </w:p>
    <w:p w:rsidR="00E3601F" w:rsidRPr="007610A9" w:rsidRDefault="00E3601F" w:rsidP="00610EDC">
      <w:pPr>
        <w:ind w:left="720"/>
        <w:jc w:val="both"/>
        <w:rPr>
          <w:b/>
          <w:bCs/>
          <w:sz w:val="22"/>
          <w:szCs w:val="22"/>
        </w:rPr>
      </w:pPr>
    </w:p>
    <w:p w:rsidR="004341F8" w:rsidRPr="007610A9" w:rsidRDefault="004341F8" w:rsidP="00713FCE">
      <w:pPr>
        <w:rPr>
          <w:b/>
          <w:bCs/>
          <w:sz w:val="22"/>
          <w:szCs w:val="22"/>
        </w:rPr>
      </w:pPr>
      <w:r w:rsidRPr="007610A9">
        <w:rPr>
          <w:b/>
          <w:bCs/>
          <w:sz w:val="22"/>
          <w:szCs w:val="22"/>
        </w:rPr>
        <w:t>§ 1</w:t>
      </w:r>
    </w:p>
    <w:p w:rsidR="004341F8" w:rsidRPr="007610A9" w:rsidRDefault="004341F8" w:rsidP="004341F8">
      <w:pPr>
        <w:rPr>
          <w:b/>
          <w:bCs/>
          <w:sz w:val="22"/>
          <w:szCs w:val="22"/>
        </w:rPr>
      </w:pPr>
      <w:r w:rsidRPr="007610A9">
        <w:rPr>
          <w:b/>
          <w:bCs/>
          <w:sz w:val="22"/>
          <w:szCs w:val="22"/>
        </w:rPr>
        <w:t>PRZEDMIOT UMOWY.</w:t>
      </w:r>
    </w:p>
    <w:p w:rsidR="007747DF" w:rsidRPr="007610A9" w:rsidRDefault="004341F8" w:rsidP="007747DF">
      <w:pPr>
        <w:widowControl/>
        <w:numPr>
          <w:ilvl w:val="0"/>
          <w:numId w:val="1"/>
        </w:numPr>
        <w:suppressAutoHyphens w:val="0"/>
        <w:autoSpaceDE w:val="0"/>
        <w:autoSpaceDN w:val="0"/>
        <w:adjustRightInd w:val="0"/>
        <w:jc w:val="both"/>
        <w:rPr>
          <w:sz w:val="22"/>
          <w:szCs w:val="22"/>
        </w:rPr>
      </w:pPr>
      <w:r w:rsidRPr="007610A9">
        <w:rPr>
          <w:sz w:val="22"/>
          <w:szCs w:val="22"/>
        </w:rPr>
        <w:t xml:space="preserve">Przedmiotem umowy </w:t>
      </w:r>
      <w:r w:rsidR="007747DF" w:rsidRPr="007610A9">
        <w:rPr>
          <w:sz w:val="22"/>
          <w:szCs w:val="22"/>
        </w:rPr>
        <w:t>są roboty budowlane w Zamku w Pieskowej Skale, obejmujące remont konserwatorski Kaplicy Św. Michała z pomieszczeniami przylegającymi oraz remont konserwatorski pomieszczeń na parterze skrzydła południowego zamku wraz z przebudowa instalacji oraz budowa nowej wystawy stałej ,,Kultura Staropolska”.</w:t>
      </w:r>
    </w:p>
    <w:p w:rsidR="007747DF" w:rsidRPr="007610A9" w:rsidRDefault="007747DF" w:rsidP="007747DF">
      <w:pPr>
        <w:ind w:left="360"/>
        <w:jc w:val="both"/>
        <w:rPr>
          <w:sz w:val="22"/>
          <w:szCs w:val="22"/>
        </w:rPr>
      </w:pPr>
      <w:r w:rsidRPr="007610A9">
        <w:rPr>
          <w:sz w:val="22"/>
          <w:szCs w:val="22"/>
        </w:rPr>
        <w:t xml:space="preserve">Zamek w Pieskowej Skale jest obiektem pełniącym funkcję muzealną, wpisanym do rejestru zabytków województwa małopolskiego, podlegającym pełnej ochronie konserwatorskiej. Numer A-478 z dn. 25.04.1983 [A-609/M] – zespół zamkowy: zamek, oficyna z bramą i basztą, </w:t>
      </w:r>
      <w:r w:rsidRPr="007610A9">
        <w:rPr>
          <w:sz w:val="22"/>
          <w:szCs w:val="22"/>
        </w:rPr>
        <w:lastRenderedPageBreak/>
        <w:t>fortyfikacje bastionowe, ogród kwaterowy, park.</w:t>
      </w:r>
    </w:p>
    <w:p w:rsidR="007747DF" w:rsidRPr="007610A9" w:rsidRDefault="007747DF" w:rsidP="007747DF">
      <w:pPr>
        <w:numPr>
          <w:ilvl w:val="0"/>
          <w:numId w:val="1"/>
        </w:numPr>
        <w:jc w:val="both"/>
        <w:rPr>
          <w:sz w:val="22"/>
          <w:szCs w:val="22"/>
        </w:rPr>
      </w:pPr>
      <w:r w:rsidRPr="007610A9">
        <w:rPr>
          <w:kern w:val="22"/>
          <w:sz w:val="22"/>
          <w:szCs w:val="22"/>
        </w:rPr>
        <w:t>W ramach przedmiotu zamówienia należy wykonać następujący zakres robót, w podanych poniżej pomieszczeniach Zamku w Pieskowej Skale:</w:t>
      </w:r>
    </w:p>
    <w:p w:rsidR="007747DF" w:rsidRPr="007610A9" w:rsidRDefault="007747DF" w:rsidP="007747DF">
      <w:pPr>
        <w:pStyle w:val="Akapitzlist"/>
        <w:jc w:val="both"/>
        <w:rPr>
          <w:color w:val="000000"/>
          <w:sz w:val="22"/>
          <w:szCs w:val="22"/>
          <w:u w:val="single"/>
        </w:rPr>
      </w:pPr>
      <w:r w:rsidRPr="007610A9">
        <w:rPr>
          <w:color w:val="000000"/>
          <w:sz w:val="22"/>
          <w:szCs w:val="22"/>
          <w:u w:val="single"/>
        </w:rPr>
        <w:t>1) w pomieszczeniach na parterze skrzydła południowego Zamku;</w:t>
      </w:r>
    </w:p>
    <w:p w:rsidR="007747DF" w:rsidRPr="007610A9" w:rsidRDefault="007747DF" w:rsidP="007747DF">
      <w:pPr>
        <w:pStyle w:val="Akapitzlist"/>
        <w:jc w:val="both"/>
        <w:rPr>
          <w:sz w:val="22"/>
          <w:szCs w:val="22"/>
        </w:rPr>
      </w:pPr>
      <w:r w:rsidRPr="007610A9">
        <w:rPr>
          <w:color w:val="000000"/>
          <w:sz w:val="22"/>
          <w:szCs w:val="22"/>
        </w:rPr>
        <w:t xml:space="preserve"> </w:t>
      </w:r>
      <w:r w:rsidRPr="007610A9">
        <w:rPr>
          <w:sz w:val="22"/>
          <w:szCs w:val="22"/>
        </w:rPr>
        <w:t xml:space="preserve">- konserwację kwater okiennych, drzwi, stropów, ścian, posadzek, </w:t>
      </w:r>
    </w:p>
    <w:p w:rsidR="007747DF" w:rsidRPr="007610A9" w:rsidRDefault="007747DF" w:rsidP="007747DF">
      <w:pPr>
        <w:pStyle w:val="Akapitzlist"/>
        <w:jc w:val="both"/>
        <w:rPr>
          <w:sz w:val="22"/>
          <w:szCs w:val="22"/>
        </w:rPr>
      </w:pPr>
      <w:r w:rsidRPr="007610A9">
        <w:rPr>
          <w:sz w:val="22"/>
          <w:szCs w:val="22"/>
        </w:rPr>
        <w:t>- odtworzenie przewodów kominowych do wykorzystania dla wentylacji grawitacyjnej,</w:t>
      </w:r>
    </w:p>
    <w:p w:rsidR="007747DF" w:rsidRPr="007610A9" w:rsidRDefault="007747DF" w:rsidP="007747DF">
      <w:pPr>
        <w:pStyle w:val="Akapitzlist"/>
        <w:jc w:val="both"/>
        <w:rPr>
          <w:sz w:val="22"/>
          <w:szCs w:val="22"/>
        </w:rPr>
      </w:pPr>
      <w:r w:rsidRPr="007610A9">
        <w:rPr>
          <w:sz w:val="22"/>
          <w:szCs w:val="22"/>
        </w:rPr>
        <w:t>- remont instalacji elektrycznych ( wymiana okablowania, gniazd wtykowych, włączników i     opraw),</w:t>
      </w:r>
    </w:p>
    <w:p w:rsidR="007747DF" w:rsidRPr="007610A9" w:rsidRDefault="007747DF" w:rsidP="007747DF">
      <w:pPr>
        <w:pStyle w:val="Akapitzlist"/>
        <w:jc w:val="both"/>
        <w:rPr>
          <w:sz w:val="22"/>
          <w:szCs w:val="22"/>
        </w:rPr>
      </w:pPr>
      <w:r w:rsidRPr="007610A9">
        <w:rPr>
          <w:sz w:val="22"/>
          <w:szCs w:val="22"/>
        </w:rPr>
        <w:t xml:space="preserve">- instalacje oświetlenia </w:t>
      </w:r>
    </w:p>
    <w:p w:rsidR="007747DF" w:rsidRPr="007610A9" w:rsidRDefault="007747DF" w:rsidP="007747DF">
      <w:pPr>
        <w:pStyle w:val="Akapitzlist"/>
        <w:jc w:val="both"/>
        <w:rPr>
          <w:sz w:val="22"/>
          <w:szCs w:val="22"/>
        </w:rPr>
      </w:pPr>
      <w:r w:rsidRPr="007610A9">
        <w:rPr>
          <w:sz w:val="22"/>
          <w:szCs w:val="22"/>
        </w:rPr>
        <w:t>-  instalacje sieci logicznej,</w:t>
      </w:r>
    </w:p>
    <w:p w:rsidR="007747DF" w:rsidRPr="007610A9" w:rsidRDefault="007747DF" w:rsidP="007747DF">
      <w:pPr>
        <w:pStyle w:val="Akapitzlist"/>
        <w:jc w:val="both"/>
        <w:rPr>
          <w:sz w:val="22"/>
          <w:szCs w:val="22"/>
        </w:rPr>
      </w:pPr>
      <w:r w:rsidRPr="007610A9">
        <w:rPr>
          <w:sz w:val="22"/>
          <w:szCs w:val="22"/>
        </w:rPr>
        <w:t>- wymianę czujek pożarowych oraz tablic elektrycznych,</w:t>
      </w:r>
    </w:p>
    <w:p w:rsidR="007747DF" w:rsidRPr="007610A9" w:rsidRDefault="007747DF" w:rsidP="007747DF">
      <w:pPr>
        <w:pStyle w:val="Akapitzlist"/>
        <w:jc w:val="both"/>
        <w:rPr>
          <w:color w:val="000000"/>
          <w:sz w:val="22"/>
          <w:szCs w:val="22"/>
        </w:rPr>
      </w:pPr>
      <w:r w:rsidRPr="007610A9">
        <w:rPr>
          <w:color w:val="000000"/>
          <w:sz w:val="22"/>
          <w:szCs w:val="22"/>
        </w:rPr>
        <w:t>- montaż instalacji CCiTV,</w:t>
      </w:r>
    </w:p>
    <w:p w:rsidR="007747DF" w:rsidRPr="007610A9" w:rsidRDefault="007747DF" w:rsidP="007747DF">
      <w:pPr>
        <w:pStyle w:val="Akapitzlist"/>
        <w:jc w:val="both"/>
        <w:rPr>
          <w:color w:val="000000"/>
          <w:sz w:val="22"/>
          <w:szCs w:val="22"/>
        </w:rPr>
      </w:pPr>
      <w:r w:rsidRPr="007610A9">
        <w:rPr>
          <w:color w:val="000000"/>
          <w:sz w:val="22"/>
          <w:szCs w:val="22"/>
        </w:rPr>
        <w:t>- rozbudowę systemu SSWiN,</w:t>
      </w:r>
    </w:p>
    <w:p w:rsidR="007747DF" w:rsidRPr="007610A9" w:rsidRDefault="007747DF" w:rsidP="007747DF">
      <w:pPr>
        <w:pStyle w:val="Akapitzlist"/>
        <w:jc w:val="both"/>
        <w:rPr>
          <w:color w:val="000000"/>
          <w:sz w:val="22"/>
          <w:szCs w:val="22"/>
        </w:rPr>
      </w:pPr>
      <w:r w:rsidRPr="007610A9">
        <w:rPr>
          <w:color w:val="000000"/>
          <w:sz w:val="22"/>
          <w:szCs w:val="22"/>
        </w:rPr>
        <w:t>- rozbudowę systemu SSP,</w:t>
      </w:r>
    </w:p>
    <w:p w:rsidR="007747DF" w:rsidRPr="007610A9" w:rsidRDefault="007747DF" w:rsidP="007747DF">
      <w:pPr>
        <w:pStyle w:val="Akapitzlist"/>
        <w:jc w:val="both"/>
        <w:rPr>
          <w:color w:val="000000"/>
          <w:sz w:val="22"/>
          <w:szCs w:val="22"/>
        </w:rPr>
      </w:pPr>
      <w:r w:rsidRPr="007610A9">
        <w:rPr>
          <w:color w:val="000000"/>
          <w:sz w:val="22"/>
          <w:szCs w:val="22"/>
        </w:rPr>
        <w:t>- montaż wyposażenia recepcji wystawy,</w:t>
      </w:r>
    </w:p>
    <w:p w:rsidR="007747DF" w:rsidRPr="007610A9" w:rsidRDefault="007747DF" w:rsidP="007747DF">
      <w:pPr>
        <w:pStyle w:val="Akapitzlist"/>
        <w:jc w:val="both"/>
        <w:rPr>
          <w:color w:val="000000"/>
          <w:sz w:val="22"/>
          <w:szCs w:val="22"/>
        </w:rPr>
      </w:pPr>
      <w:r w:rsidRPr="007610A9">
        <w:rPr>
          <w:color w:val="000000"/>
          <w:sz w:val="22"/>
          <w:szCs w:val="22"/>
        </w:rPr>
        <w:t>- remont zaplecza sanitarnego,</w:t>
      </w:r>
    </w:p>
    <w:p w:rsidR="007747DF" w:rsidRPr="00777B0D" w:rsidRDefault="007747DF" w:rsidP="007747DF">
      <w:pPr>
        <w:pStyle w:val="Akapitzlist"/>
        <w:jc w:val="both"/>
        <w:rPr>
          <w:color w:val="000000"/>
          <w:sz w:val="22"/>
          <w:szCs w:val="22"/>
        </w:rPr>
      </w:pPr>
      <w:r w:rsidRPr="007610A9">
        <w:rPr>
          <w:color w:val="000000"/>
          <w:sz w:val="22"/>
          <w:szCs w:val="22"/>
        </w:rPr>
        <w:t>- połączenie światłowodowe w istniejącej kanalizacji kablowej do pomieszczeń wartowni</w:t>
      </w:r>
      <w:r w:rsidR="00777B0D">
        <w:rPr>
          <w:color w:val="000000"/>
          <w:sz w:val="22"/>
          <w:szCs w:val="22"/>
        </w:rPr>
        <w:t>,</w:t>
      </w:r>
    </w:p>
    <w:p w:rsidR="007747DF" w:rsidRPr="007610A9" w:rsidRDefault="007747DF" w:rsidP="007747DF">
      <w:pPr>
        <w:ind w:firstLine="708"/>
        <w:jc w:val="both"/>
        <w:rPr>
          <w:color w:val="000000"/>
          <w:sz w:val="22"/>
          <w:szCs w:val="22"/>
          <w:u w:val="single"/>
        </w:rPr>
      </w:pPr>
      <w:r w:rsidRPr="007610A9">
        <w:rPr>
          <w:color w:val="000000"/>
          <w:sz w:val="22"/>
          <w:szCs w:val="22"/>
          <w:u w:val="single"/>
        </w:rPr>
        <w:t>2) w  Kaplicy św. Michała wraz z pomieszczeniami przylegającymi;</w:t>
      </w:r>
    </w:p>
    <w:p w:rsidR="007747DF" w:rsidRPr="007610A9" w:rsidRDefault="007747DF" w:rsidP="007747DF">
      <w:pPr>
        <w:pStyle w:val="Akapitzlist"/>
        <w:jc w:val="both"/>
        <w:rPr>
          <w:color w:val="000000"/>
          <w:sz w:val="22"/>
          <w:szCs w:val="22"/>
        </w:rPr>
      </w:pPr>
      <w:r w:rsidRPr="007610A9">
        <w:rPr>
          <w:color w:val="000000"/>
          <w:sz w:val="22"/>
          <w:szCs w:val="22"/>
        </w:rPr>
        <w:t>- prace przygotowawcze ( w tym przeniesienie i zabezpieczenie 4 sarkofagów cynowych z krypt do miejsca wskazanego przez Kustosza Zamku w Pieskowej Skale)</w:t>
      </w:r>
    </w:p>
    <w:p w:rsidR="007747DF" w:rsidRPr="007610A9" w:rsidRDefault="007747DF" w:rsidP="007747DF">
      <w:pPr>
        <w:pStyle w:val="Akapitzlist"/>
        <w:jc w:val="both"/>
        <w:rPr>
          <w:color w:val="000000"/>
          <w:sz w:val="22"/>
          <w:szCs w:val="22"/>
        </w:rPr>
      </w:pPr>
      <w:r w:rsidRPr="007610A9">
        <w:rPr>
          <w:color w:val="000000"/>
          <w:sz w:val="22"/>
          <w:szCs w:val="22"/>
        </w:rPr>
        <w:t>- konserwację tynków, posadzki, stolarki drzwiowej i okiennej, kamiennych detali architektonicznych,</w:t>
      </w:r>
    </w:p>
    <w:p w:rsidR="007747DF" w:rsidRPr="007610A9" w:rsidRDefault="007747DF" w:rsidP="007747DF">
      <w:pPr>
        <w:pStyle w:val="Akapitzlist"/>
        <w:jc w:val="both"/>
        <w:rPr>
          <w:color w:val="000000"/>
          <w:sz w:val="22"/>
          <w:szCs w:val="22"/>
        </w:rPr>
      </w:pPr>
      <w:r w:rsidRPr="007610A9">
        <w:rPr>
          <w:color w:val="000000"/>
          <w:sz w:val="22"/>
          <w:szCs w:val="22"/>
        </w:rPr>
        <w:t>- przebudowę wentylacji pomieszczeń,</w:t>
      </w:r>
    </w:p>
    <w:p w:rsidR="007747DF" w:rsidRPr="007610A9" w:rsidRDefault="007747DF" w:rsidP="007747DF">
      <w:pPr>
        <w:pStyle w:val="Akapitzlist"/>
        <w:jc w:val="both"/>
        <w:rPr>
          <w:color w:val="000000"/>
          <w:sz w:val="22"/>
          <w:szCs w:val="22"/>
        </w:rPr>
      </w:pPr>
      <w:r w:rsidRPr="007610A9">
        <w:rPr>
          <w:color w:val="000000"/>
          <w:sz w:val="22"/>
          <w:szCs w:val="22"/>
        </w:rPr>
        <w:t>- modernizację instalacji elektrycznej,</w:t>
      </w:r>
    </w:p>
    <w:p w:rsidR="007747DF" w:rsidRPr="007610A9" w:rsidRDefault="007747DF" w:rsidP="007747DF">
      <w:pPr>
        <w:pStyle w:val="Akapitzlist"/>
        <w:jc w:val="both"/>
        <w:rPr>
          <w:color w:val="000000"/>
          <w:sz w:val="22"/>
          <w:szCs w:val="22"/>
        </w:rPr>
      </w:pPr>
      <w:r w:rsidRPr="007610A9">
        <w:rPr>
          <w:color w:val="000000"/>
          <w:sz w:val="22"/>
          <w:szCs w:val="22"/>
        </w:rPr>
        <w:t>- modernizację instalacji teletechnicznej,</w:t>
      </w:r>
    </w:p>
    <w:p w:rsidR="007747DF" w:rsidRPr="007610A9" w:rsidRDefault="007747DF" w:rsidP="007747DF">
      <w:pPr>
        <w:pStyle w:val="Akapitzlist"/>
        <w:jc w:val="both"/>
        <w:rPr>
          <w:color w:val="000000"/>
          <w:sz w:val="22"/>
          <w:szCs w:val="22"/>
        </w:rPr>
      </w:pPr>
      <w:r w:rsidRPr="007610A9">
        <w:rPr>
          <w:color w:val="000000"/>
          <w:sz w:val="22"/>
          <w:szCs w:val="22"/>
        </w:rPr>
        <w:t>- modernizację instalacji grzewczej oraz wprowadzenie osuszaczy i nawilżaczy,</w:t>
      </w:r>
    </w:p>
    <w:p w:rsidR="007747DF" w:rsidRPr="007610A9" w:rsidRDefault="007747DF" w:rsidP="007747DF">
      <w:pPr>
        <w:pStyle w:val="Akapitzlist"/>
        <w:jc w:val="both"/>
        <w:rPr>
          <w:color w:val="000000"/>
          <w:sz w:val="22"/>
          <w:szCs w:val="22"/>
        </w:rPr>
      </w:pPr>
      <w:r w:rsidRPr="007610A9">
        <w:rPr>
          <w:color w:val="000000"/>
          <w:sz w:val="22"/>
          <w:szCs w:val="22"/>
        </w:rPr>
        <w:t>- montaż oświetlenia oraz opraw oświetleniowych,</w:t>
      </w:r>
    </w:p>
    <w:p w:rsidR="007747DF" w:rsidRPr="007610A9" w:rsidRDefault="007747DF" w:rsidP="007747DF">
      <w:pPr>
        <w:pStyle w:val="Akapitzlist"/>
        <w:jc w:val="both"/>
        <w:rPr>
          <w:sz w:val="22"/>
          <w:szCs w:val="22"/>
        </w:rPr>
      </w:pPr>
      <w:r w:rsidRPr="007610A9">
        <w:rPr>
          <w:sz w:val="22"/>
          <w:szCs w:val="22"/>
        </w:rPr>
        <w:t>- instalacje audiowizualne</w:t>
      </w:r>
    </w:p>
    <w:p w:rsidR="007747DF" w:rsidRPr="007610A9" w:rsidRDefault="007747DF" w:rsidP="007747DF">
      <w:pPr>
        <w:pStyle w:val="Akapitzlist"/>
        <w:jc w:val="both"/>
        <w:rPr>
          <w:sz w:val="22"/>
          <w:szCs w:val="22"/>
        </w:rPr>
      </w:pPr>
      <w:r w:rsidRPr="007610A9">
        <w:rPr>
          <w:sz w:val="22"/>
          <w:szCs w:val="22"/>
        </w:rPr>
        <w:t>- montaż projektorów</w:t>
      </w:r>
    </w:p>
    <w:p w:rsidR="007747DF" w:rsidRPr="007610A9" w:rsidRDefault="007747DF" w:rsidP="007747DF">
      <w:pPr>
        <w:pStyle w:val="Akapitzlist"/>
        <w:jc w:val="both"/>
        <w:rPr>
          <w:color w:val="000000"/>
          <w:sz w:val="22"/>
          <w:szCs w:val="22"/>
        </w:rPr>
      </w:pPr>
      <w:r w:rsidRPr="007610A9">
        <w:rPr>
          <w:color w:val="000000"/>
          <w:sz w:val="22"/>
          <w:szCs w:val="22"/>
        </w:rPr>
        <w:t>- montaż instalacji alarmowej,</w:t>
      </w:r>
    </w:p>
    <w:p w:rsidR="007747DF" w:rsidRPr="007610A9" w:rsidRDefault="007747DF" w:rsidP="007747DF">
      <w:pPr>
        <w:pStyle w:val="Akapitzlist"/>
        <w:jc w:val="both"/>
        <w:rPr>
          <w:color w:val="000000"/>
          <w:sz w:val="22"/>
          <w:szCs w:val="22"/>
        </w:rPr>
      </w:pPr>
      <w:r w:rsidRPr="007610A9">
        <w:rPr>
          <w:color w:val="000000"/>
          <w:sz w:val="22"/>
          <w:szCs w:val="22"/>
        </w:rPr>
        <w:t>- montaż instalacji CCiTV,</w:t>
      </w:r>
    </w:p>
    <w:p w:rsidR="007747DF" w:rsidRPr="007610A9" w:rsidRDefault="007747DF" w:rsidP="007747DF">
      <w:pPr>
        <w:pStyle w:val="Akapitzlist"/>
        <w:jc w:val="both"/>
        <w:rPr>
          <w:color w:val="000000"/>
          <w:sz w:val="22"/>
          <w:szCs w:val="22"/>
        </w:rPr>
      </w:pPr>
      <w:r w:rsidRPr="007610A9">
        <w:rPr>
          <w:color w:val="000000"/>
          <w:sz w:val="22"/>
          <w:szCs w:val="22"/>
        </w:rPr>
        <w:t>- rozbudowę systemu SSWiN,</w:t>
      </w:r>
    </w:p>
    <w:p w:rsidR="007747DF" w:rsidRPr="007610A9" w:rsidRDefault="007747DF" w:rsidP="007747DF">
      <w:pPr>
        <w:pStyle w:val="Akapitzlist"/>
        <w:jc w:val="both"/>
        <w:rPr>
          <w:color w:val="000000"/>
          <w:sz w:val="22"/>
          <w:szCs w:val="22"/>
        </w:rPr>
      </w:pPr>
      <w:r w:rsidRPr="007610A9">
        <w:rPr>
          <w:color w:val="000000"/>
          <w:sz w:val="22"/>
          <w:szCs w:val="22"/>
        </w:rPr>
        <w:t>- rozbudowę systemu SSP.</w:t>
      </w:r>
    </w:p>
    <w:p w:rsidR="007747DF" w:rsidRPr="007610A9" w:rsidRDefault="007747DF" w:rsidP="007747DF">
      <w:pPr>
        <w:ind w:firstLine="502"/>
        <w:jc w:val="both"/>
        <w:rPr>
          <w:sz w:val="22"/>
          <w:szCs w:val="22"/>
          <w:u w:val="single"/>
        </w:rPr>
      </w:pPr>
      <w:r w:rsidRPr="007610A9">
        <w:rPr>
          <w:sz w:val="22"/>
          <w:szCs w:val="22"/>
          <w:u w:val="single"/>
        </w:rPr>
        <w:t>3) pomieszczeniach przeznaczonych dla  nowej wystawy stałej „Kultura Staropolska”;</w:t>
      </w:r>
    </w:p>
    <w:p w:rsidR="007747DF" w:rsidRPr="007610A9" w:rsidRDefault="007747DF" w:rsidP="007747DF">
      <w:pPr>
        <w:pStyle w:val="Akapitzlist"/>
        <w:ind w:left="502"/>
        <w:jc w:val="both"/>
        <w:rPr>
          <w:sz w:val="22"/>
          <w:szCs w:val="22"/>
        </w:rPr>
      </w:pPr>
      <w:r w:rsidRPr="007610A9">
        <w:rPr>
          <w:sz w:val="22"/>
          <w:szCs w:val="22"/>
        </w:rPr>
        <w:t xml:space="preserve">- przemurowanie kuchni węglowej, </w:t>
      </w:r>
    </w:p>
    <w:p w:rsidR="007747DF" w:rsidRPr="007610A9" w:rsidRDefault="007747DF" w:rsidP="007747DF">
      <w:pPr>
        <w:pStyle w:val="Akapitzlist"/>
        <w:ind w:left="502"/>
        <w:jc w:val="both"/>
        <w:rPr>
          <w:sz w:val="22"/>
          <w:szCs w:val="22"/>
        </w:rPr>
      </w:pPr>
      <w:r w:rsidRPr="007610A9">
        <w:rPr>
          <w:sz w:val="22"/>
          <w:szCs w:val="22"/>
        </w:rPr>
        <w:t>- wzniesienie ścianki dzielącej jedno z pomieszczeń,</w:t>
      </w:r>
    </w:p>
    <w:p w:rsidR="007747DF" w:rsidRPr="007610A9" w:rsidRDefault="007747DF" w:rsidP="007747DF">
      <w:pPr>
        <w:pStyle w:val="Akapitzlist"/>
        <w:ind w:left="502"/>
        <w:jc w:val="both"/>
        <w:rPr>
          <w:sz w:val="22"/>
          <w:szCs w:val="22"/>
        </w:rPr>
      </w:pPr>
      <w:r w:rsidRPr="007610A9">
        <w:rPr>
          <w:sz w:val="22"/>
          <w:szCs w:val="22"/>
        </w:rPr>
        <w:t>- przebudowę instalacji c.o.,</w:t>
      </w:r>
    </w:p>
    <w:p w:rsidR="007747DF" w:rsidRPr="007610A9" w:rsidRDefault="007747DF" w:rsidP="007747DF">
      <w:pPr>
        <w:pStyle w:val="Akapitzlist"/>
        <w:ind w:left="502"/>
        <w:jc w:val="both"/>
        <w:rPr>
          <w:sz w:val="22"/>
          <w:szCs w:val="22"/>
        </w:rPr>
      </w:pPr>
      <w:r w:rsidRPr="007610A9">
        <w:rPr>
          <w:sz w:val="22"/>
          <w:szCs w:val="22"/>
        </w:rPr>
        <w:t>- malowanie pomieszczeń,</w:t>
      </w:r>
    </w:p>
    <w:p w:rsidR="007747DF" w:rsidRPr="007610A9" w:rsidRDefault="007747DF" w:rsidP="007747DF">
      <w:pPr>
        <w:pStyle w:val="Akapitzlist"/>
        <w:ind w:left="502"/>
        <w:jc w:val="both"/>
        <w:rPr>
          <w:sz w:val="22"/>
          <w:szCs w:val="22"/>
        </w:rPr>
      </w:pPr>
      <w:r w:rsidRPr="007610A9">
        <w:rPr>
          <w:sz w:val="22"/>
          <w:szCs w:val="22"/>
        </w:rPr>
        <w:t>- ścieżkę dla niewidomych i tyflografika,</w:t>
      </w:r>
    </w:p>
    <w:p w:rsidR="007747DF" w:rsidRPr="007610A9" w:rsidRDefault="007747DF" w:rsidP="007747DF">
      <w:pPr>
        <w:pStyle w:val="Akapitzlist"/>
        <w:ind w:left="502"/>
        <w:jc w:val="both"/>
        <w:rPr>
          <w:sz w:val="22"/>
          <w:szCs w:val="22"/>
        </w:rPr>
      </w:pPr>
      <w:r w:rsidRPr="007610A9">
        <w:rPr>
          <w:sz w:val="22"/>
          <w:szCs w:val="22"/>
        </w:rPr>
        <w:t>- montaż banerów akustycznych,</w:t>
      </w:r>
    </w:p>
    <w:p w:rsidR="007747DF" w:rsidRPr="007610A9" w:rsidRDefault="007747DF" w:rsidP="007747DF">
      <w:pPr>
        <w:pStyle w:val="Akapitzlist"/>
        <w:ind w:left="502"/>
        <w:jc w:val="both"/>
        <w:rPr>
          <w:sz w:val="22"/>
          <w:szCs w:val="22"/>
        </w:rPr>
      </w:pPr>
      <w:r w:rsidRPr="007610A9">
        <w:rPr>
          <w:sz w:val="22"/>
          <w:szCs w:val="22"/>
        </w:rPr>
        <w:t>- instalacje oświetlenia ekspozycyjnego (system linowy i szynowy),</w:t>
      </w:r>
    </w:p>
    <w:p w:rsidR="007747DF" w:rsidRPr="007610A9" w:rsidRDefault="007747DF" w:rsidP="007747DF">
      <w:pPr>
        <w:pStyle w:val="Akapitzlist"/>
        <w:ind w:left="502"/>
        <w:jc w:val="both"/>
        <w:rPr>
          <w:sz w:val="22"/>
          <w:szCs w:val="22"/>
        </w:rPr>
      </w:pPr>
      <w:r w:rsidRPr="007610A9">
        <w:rPr>
          <w:sz w:val="22"/>
          <w:szCs w:val="22"/>
        </w:rPr>
        <w:t xml:space="preserve">- montaż systemów sterowania oświetleniem, </w:t>
      </w:r>
    </w:p>
    <w:p w:rsidR="007747DF" w:rsidRPr="007610A9" w:rsidRDefault="007747DF" w:rsidP="007747DF">
      <w:pPr>
        <w:pStyle w:val="Akapitzlist"/>
        <w:ind w:left="502"/>
        <w:jc w:val="both"/>
        <w:rPr>
          <w:sz w:val="22"/>
          <w:szCs w:val="22"/>
        </w:rPr>
      </w:pPr>
      <w:r w:rsidRPr="007610A9">
        <w:rPr>
          <w:sz w:val="22"/>
          <w:szCs w:val="22"/>
        </w:rPr>
        <w:t>- instalacje audiowizualne,</w:t>
      </w:r>
    </w:p>
    <w:p w:rsidR="007747DF" w:rsidRPr="007610A9" w:rsidRDefault="007747DF" w:rsidP="007747DF">
      <w:pPr>
        <w:jc w:val="both"/>
        <w:rPr>
          <w:color w:val="000000"/>
          <w:sz w:val="22"/>
          <w:szCs w:val="22"/>
        </w:rPr>
      </w:pPr>
      <w:r w:rsidRPr="007610A9">
        <w:rPr>
          <w:sz w:val="22"/>
          <w:szCs w:val="22"/>
        </w:rPr>
        <w:t xml:space="preserve">         - montaż projektorów.</w:t>
      </w:r>
    </w:p>
    <w:p w:rsidR="000E454C" w:rsidRPr="007610A9" w:rsidRDefault="0089031C" w:rsidP="00AE3DBE">
      <w:pPr>
        <w:numPr>
          <w:ilvl w:val="0"/>
          <w:numId w:val="1"/>
        </w:numPr>
        <w:autoSpaceDE w:val="0"/>
        <w:autoSpaceDN w:val="0"/>
        <w:adjustRightInd w:val="0"/>
        <w:jc w:val="both"/>
        <w:rPr>
          <w:sz w:val="22"/>
          <w:szCs w:val="22"/>
        </w:rPr>
      </w:pPr>
      <w:r w:rsidRPr="007610A9">
        <w:rPr>
          <w:sz w:val="22"/>
          <w:szCs w:val="22"/>
        </w:rPr>
        <w:t>P</w:t>
      </w:r>
      <w:r w:rsidR="00F81F05" w:rsidRPr="007610A9">
        <w:rPr>
          <w:sz w:val="22"/>
          <w:szCs w:val="22"/>
        </w:rPr>
        <w:t>rzedmiot</w:t>
      </w:r>
      <w:r w:rsidRPr="007610A9">
        <w:rPr>
          <w:sz w:val="22"/>
          <w:szCs w:val="22"/>
        </w:rPr>
        <w:t xml:space="preserve"> </w:t>
      </w:r>
      <w:r w:rsidR="00F81F05" w:rsidRPr="007610A9">
        <w:rPr>
          <w:sz w:val="22"/>
          <w:szCs w:val="22"/>
        </w:rPr>
        <w:t xml:space="preserve"> umowy </w:t>
      </w:r>
      <w:r w:rsidRPr="007610A9">
        <w:rPr>
          <w:sz w:val="22"/>
          <w:szCs w:val="22"/>
        </w:rPr>
        <w:t>należy wykonać zgodnie z D</w:t>
      </w:r>
      <w:r w:rsidR="00F81F05" w:rsidRPr="007610A9">
        <w:rPr>
          <w:sz w:val="22"/>
          <w:szCs w:val="22"/>
        </w:rPr>
        <w:t>okumentacj</w:t>
      </w:r>
      <w:r w:rsidRPr="007610A9">
        <w:rPr>
          <w:sz w:val="22"/>
          <w:szCs w:val="22"/>
        </w:rPr>
        <w:t>ą</w:t>
      </w:r>
      <w:r w:rsidR="00F81F05" w:rsidRPr="007610A9">
        <w:rPr>
          <w:sz w:val="22"/>
          <w:szCs w:val="22"/>
        </w:rPr>
        <w:t xml:space="preserve"> projektow</w:t>
      </w:r>
      <w:r w:rsidRPr="007610A9">
        <w:rPr>
          <w:sz w:val="22"/>
          <w:szCs w:val="22"/>
        </w:rPr>
        <w:t xml:space="preserve">ą </w:t>
      </w:r>
      <w:r w:rsidR="00F6151D" w:rsidRPr="007610A9">
        <w:rPr>
          <w:sz w:val="22"/>
          <w:szCs w:val="22"/>
        </w:rPr>
        <w:t>stanowiąc</w:t>
      </w:r>
      <w:r w:rsidRPr="007610A9">
        <w:rPr>
          <w:sz w:val="22"/>
          <w:szCs w:val="22"/>
        </w:rPr>
        <w:t>ą</w:t>
      </w:r>
      <w:r w:rsidR="00F6151D" w:rsidRPr="007610A9">
        <w:rPr>
          <w:sz w:val="22"/>
          <w:szCs w:val="22"/>
        </w:rPr>
        <w:t xml:space="preserve"> </w:t>
      </w:r>
      <w:r w:rsidR="003D2E5B" w:rsidRPr="007610A9">
        <w:rPr>
          <w:sz w:val="22"/>
          <w:szCs w:val="22"/>
        </w:rPr>
        <w:t>załącznik</w:t>
      </w:r>
      <w:r w:rsidR="00F6151D" w:rsidRPr="007610A9">
        <w:rPr>
          <w:sz w:val="22"/>
          <w:szCs w:val="22"/>
        </w:rPr>
        <w:t>i</w:t>
      </w:r>
      <w:r w:rsidR="003D2E5B" w:rsidRPr="007610A9">
        <w:rPr>
          <w:sz w:val="22"/>
          <w:szCs w:val="22"/>
        </w:rPr>
        <w:t xml:space="preserve"> nr 1</w:t>
      </w:r>
      <w:r w:rsidR="00F6151D" w:rsidRPr="007610A9">
        <w:rPr>
          <w:sz w:val="22"/>
          <w:szCs w:val="22"/>
        </w:rPr>
        <w:t>-</w:t>
      </w:r>
      <w:r w:rsidRPr="007610A9">
        <w:rPr>
          <w:sz w:val="22"/>
          <w:szCs w:val="22"/>
        </w:rPr>
        <w:t>8</w:t>
      </w:r>
      <w:r w:rsidR="003D2E5B" w:rsidRPr="007610A9">
        <w:rPr>
          <w:sz w:val="22"/>
          <w:szCs w:val="22"/>
        </w:rPr>
        <w:t xml:space="preserve"> do umowy.</w:t>
      </w:r>
      <w:r w:rsidR="00AE3DBE" w:rsidRPr="007610A9">
        <w:rPr>
          <w:sz w:val="22"/>
          <w:szCs w:val="22"/>
        </w:rPr>
        <w:t xml:space="preserve"> </w:t>
      </w:r>
      <w:r w:rsidR="000E454C" w:rsidRPr="007610A9">
        <w:rPr>
          <w:sz w:val="22"/>
          <w:szCs w:val="22"/>
        </w:rPr>
        <w:t>Wykonawca wykona wszystkie opisane Dokumentacją projektową oraz STWiORB roboty budowlane, niezbędne do realizacji przedmiotu Umowy.</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lastRenderedPageBreak/>
        <w:t>Wykonawca wykona</w:t>
      </w:r>
      <w:r w:rsidR="00DF10A3" w:rsidRPr="007610A9">
        <w:rPr>
          <w:sz w:val="22"/>
          <w:szCs w:val="22"/>
        </w:rPr>
        <w:t xml:space="preserve"> </w:t>
      </w:r>
      <w:r w:rsidR="007749AE" w:rsidRPr="007610A9">
        <w:rPr>
          <w:sz w:val="22"/>
          <w:szCs w:val="22"/>
        </w:rPr>
        <w:t>roboty</w:t>
      </w:r>
      <w:r w:rsidR="00DF10A3" w:rsidRPr="007610A9">
        <w:rPr>
          <w:sz w:val="22"/>
          <w:szCs w:val="22"/>
        </w:rPr>
        <w:t xml:space="preserve"> </w:t>
      </w:r>
      <w:r w:rsidRPr="007610A9">
        <w:rPr>
          <w:sz w:val="22"/>
          <w:szCs w:val="22"/>
        </w:rPr>
        <w:t>budowlane</w:t>
      </w:r>
      <w:r w:rsidR="00C47F36" w:rsidRPr="007610A9">
        <w:rPr>
          <w:sz w:val="22"/>
          <w:szCs w:val="22"/>
        </w:rPr>
        <w:t xml:space="preserve"> (prace dodatkowe)</w:t>
      </w:r>
      <w:r w:rsidR="00DF10A3" w:rsidRPr="007610A9">
        <w:rPr>
          <w:sz w:val="22"/>
          <w:szCs w:val="22"/>
        </w:rPr>
        <w:t xml:space="preserve">, </w:t>
      </w:r>
      <w:r w:rsidRPr="007610A9">
        <w:rPr>
          <w:sz w:val="22"/>
          <w:szCs w:val="22"/>
        </w:rPr>
        <w:t>które nie zostały wyszczególnione w przedmiarze robót</w:t>
      </w:r>
      <w:r w:rsidR="00DF10A3" w:rsidRPr="007610A9">
        <w:rPr>
          <w:sz w:val="22"/>
          <w:szCs w:val="22"/>
        </w:rPr>
        <w:t>,</w:t>
      </w:r>
      <w:r w:rsidRPr="007610A9">
        <w:rPr>
          <w:sz w:val="22"/>
          <w:szCs w:val="22"/>
        </w:rPr>
        <w:t xml:space="preserve"> a są konieczne do realizacji przedmiotu Umowy zgodnie z projektem budowlanym</w:t>
      </w:r>
      <w:r w:rsidR="0096362C" w:rsidRPr="007610A9">
        <w:rPr>
          <w:sz w:val="22"/>
          <w:szCs w:val="22"/>
        </w:rPr>
        <w:t xml:space="preserve"> i wykonawczym.</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t xml:space="preserve">Jeżeli wykonanie robót, o których mowa </w:t>
      </w:r>
      <w:r w:rsidR="006A7768" w:rsidRPr="007610A9">
        <w:rPr>
          <w:sz w:val="22"/>
          <w:szCs w:val="22"/>
        </w:rPr>
        <w:t xml:space="preserve">w ust. </w:t>
      </w:r>
      <w:r w:rsidR="00370C46" w:rsidRPr="007610A9">
        <w:rPr>
          <w:sz w:val="22"/>
          <w:szCs w:val="22"/>
        </w:rPr>
        <w:t>4</w:t>
      </w:r>
      <w:r w:rsidR="006A7768" w:rsidRPr="007610A9">
        <w:rPr>
          <w:sz w:val="22"/>
          <w:szCs w:val="22"/>
        </w:rPr>
        <w:t xml:space="preserve"> </w:t>
      </w:r>
      <w:r w:rsidRPr="007610A9">
        <w:rPr>
          <w:sz w:val="22"/>
          <w:szCs w:val="22"/>
        </w:rPr>
        <w:t xml:space="preserve">będzie prowadziło do zwiększenia lub zmniejszenia wynagrodzenia Wykonawcy o wartość przekraczającą </w:t>
      </w:r>
      <w:r w:rsidR="006A7768" w:rsidRPr="007610A9">
        <w:rPr>
          <w:sz w:val="22"/>
          <w:szCs w:val="22"/>
        </w:rPr>
        <w:t>50</w:t>
      </w:r>
      <w:r w:rsidRPr="007610A9">
        <w:rPr>
          <w:sz w:val="22"/>
          <w:szCs w:val="22"/>
        </w:rPr>
        <w:t xml:space="preserve">% wartości Umowy, wykonanie tych robót musi być poprzedzone zmianą Umowy. Wynagrodzenie z tytułu realizacji robót będzie ustalone zgodnie </w:t>
      </w:r>
      <w:r w:rsidR="007F103E" w:rsidRPr="007610A9">
        <w:rPr>
          <w:sz w:val="22"/>
          <w:szCs w:val="22"/>
        </w:rPr>
        <w:t>z § 2</w:t>
      </w:r>
      <w:r w:rsidR="00A32FB9" w:rsidRPr="007610A9">
        <w:rPr>
          <w:sz w:val="22"/>
          <w:szCs w:val="22"/>
        </w:rPr>
        <w:t>6</w:t>
      </w:r>
      <w:r w:rsidR="007F103E" w:rsidRPr="007610A9">
        <w:rPr>
          <w:sz w:val="22"/>
          <w:szCs w:val="22"/>
        </w:rPr>
        <w:t xml:space="preserve"> Umowy. </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t>Wykonanie</w:t>
      </w:r>
      <w:r w:rsidR="007749AE" w:rsidRPr="007610A9">
        <w:rPr>
          <w:sz w:val="22"/>
          <w:szCs w:val="22"/>
        </w:rPr>
        <w:t xml:space="preserve"> prac dodatkowych</w:t>
      </w:r>
      <w:r w:rsidRPr="007610A9">
        <w:rPr>
          <w:sz w:val="22"/>
          <w:szCs w:val="22"/>
        </w:rPr>
        <w:t>, które nie zostały wysz</w:t>
      </w:r>
      <w:r w:rsidR="007749AE" w:rsidRPr="007610A9">
        <w:rPr>
          <w:sz w:val="22"/>
          <w:szCs w:val="22"/>
        </w:rPr>
        <w:t xml:space="preserve">czególnione w przedmiarze robót, </w:t>
      </w:r>
      <w:r w:rsidRPr="007610A9">
        <w:rPr>
          <w:sz w:val="22"/>
          <w:szCs w:val="22"/>
        </w:rPr>
        <w:t>a</w:t>
      </w:r>
      <w:r w:rsidR="007749AE" w:rsidRPr="007610A9">
        <w:rPr>
          <w:sz w:val="22"/>
          <w:szCs w:val="22"/>
        </w:rPr>
        <w:t xml:space="preserve"> które</w:t>
      </w:r>
      <w:r w:rsidRPr="007610A9">
        <w:rPr>
          <w:sz w:val="22"/>
          <w:szCs w:val="22"/>
        </w:rPr>
        <w:t xml:space="preserve"> są konieczne</w:t>
      </w:r>
      <w:r w:rsidR="007749AE" w:rsidRPr="007610A9">
        <w:rPr>
          <w:sz w:val="22"/>
          <w:szCs w:val="22"/>
        </w:rPr>
        <w:t xml:space="preserve"> do realizacji przedmiotu Umowy, zgodnie z projektem budowlanym, </w:t>
      </w:r>
      <w:r w:rsidRPr="007610A9">
        <w:rPr>
          <w:sz w:val="22"/>
          <w:szCs w:val="22"/>
        </w:rPr>
        <w:t>nie wymaga zawarcia odrębnej umowy</w:t>
      </w:r>
      <w:r w:rsidR="007749AE" w:rsidRPr="007610A9">
        <w:rPr>
          <w:sz w:val="22"/>
          <w:szCs w:val="22"/>
        </w:rPr>
        <w:t xml:space="preserve"> z zastrzeżeniem ust. 5</w:t>
      </w:r>
      <w:r w:rsidR="00C00375" w:rsidRPr="007610A9">
        <w:rPr>
          <w:sz w:val="22"/>
          <w:szCs w:val="22"/>
        </w:rPr>
        <w:t xml:space="preserve"> niniejszego paragrafu. </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t>Wykonawca zobowiązuje się do realizacji robót zamiennych w stosunku do robot budowlanych opisanych w projekcie budowlanym, jeżeli ich wykonanie jest konieczne dla realizacji Umowy zgodnie z zasadami wiedzy technicznej, na zasadach określonych w</w:t>
      </w:r>
      <w:r w:rsidR="006A7768" w:rsidRPr="007610A9">
        <w:rPr>
          <w:sz w:val="22"/>
          <w:szCs w:val="22"/>
        </w:rPr>
        <w:t xml:space="preserve"> § </w:t>
      </w:r>
      <w:r w:rsidR="007F103E" w:rsidRPr="007610A9">
        <w:rPr>
          <w:sz w:val="22"/>
          <w:szCs w:val="22"/>
        </w:rPr>
        <w:t>3</w:t>
      </w:r>
      <w:r w:rsidR="00A32FB9" w:rsidRPr="007610A9">
        <w:rPr>
          <w:sz w:val="22"/>
          <w:szCs w:val="22"/>
        </w:rPr>
        <w:t>9</w:t>
      </w:r>
      <w:r w:rsidR="007F103E" w:rsidRPr="007610A9">
        <w:rPr>
          <w:sz w:val="22"/>
          <w:szCs w:val="22"/>
        </w:rPr>
        <w:t xml:space="preserve"> Umowy.</w:t>
      </w:r>
      <w:r w:rsidRPr="007610A9">
        <w:rPr>
          <w:sz w:val="22"/>
          <w:szCs w:val="22"/>
        </w:rPr>
        <w:t xml:space="preserve"> </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t>Inspektor nadzoru inwestorskiego, w związku z robotami budowlanymi, o których mowa w</w:t>
      </w:r>
      <w:r w:rsidR="006A7768" w:rsidRPr="007610A9">
        <w:rPr>
          <w:sz w:val="22"/>
          <w:szCs w:val="22"/>
        </w:rPr>
        <w:t xml:space="preserve"> ust. </w:t>
      </w:r>
      <w:r w:rsidR="00260B2B" w:rsidRPr="007610A9">
        <w:rPr>
          <w:sz w:val="22"/>
          <w:szCs w:val="22"/>
        </w:rPr>
        <w:t>1-</w:t>
      </w:r>
      <w:r w:rsidR="00370C46" w:rsidRPr="007610A9">
        <w:rPr>
          <w:sz w:val="22"/>
          <w:szCs w:val="22"/>
        </w:rPr>
        <w:t>4</w:t>
      </w:r>
      <w:r w:rsidRPr="007610A9">
        <w:rPr>
          <w:sz w:val="22"/>
          <w:szCs w:val="22"/>
        </w:rPr>
        <w:t xml:space="preserve"> ma prawo wydawania Wykonawcy na piśmie uzgodnionych z Zamawiającym poleceń a Wykonawca jest zobowiązany do wykonania tych poleceń, w szczególności poprzez:</w:t>
      </w:r>
    </w:p>
    <w:p w:rsidR="000E454C" w:rsidRPr="007610A9" w:rsidRDefault="00DF10A3" w:rsidP="00DC69FB">
      <w:pPr>
        <w:numPr>
          <w:ilvl w:val="0"/>
          <w:numId w:val="9"/>
        </w:numPr>
        <w:autoSpaceDE w:val="0"/>
        <w:autoSpaceDN w:val="0"/>
        <w:adjustRightInd w:val="0"/>
        <w:jc w:val="both"/>
        <w:rPr>
          <w:sz w:val="22"/>
          <w:szCs w:val="22"/>
        </w:rPr>
      </w:pPr>
      <w:r w:rsidRPr="007610A9">
        <w:rPr>
          <w:sz w:val="22"/>
          <w:szCs w:val="22"/>
        </w:rPr>
        <w:t>Z</w:t>
      </w:r>
      <w:r w:rsidR="000E454C" w:rsidRPr="007610A9">
        <w:rPr>
          <w:sz w:val="22"/>
          <w:szCs w:val="22"/>
        </w:rPr>
        <w:t>mniejszenie</w:t>
      </w:r>
      <w:r w:rsidRPr="007610A9">
        <w:rPr>
          <w:sz w:val="22"/>
          <w:szCs w:val="22"/>
        </w:rPr>
        <w:t xml:space="preserve"> (roboty zaniechane)</w:t>
      </w:r>
      <w:r w:rsidR="000E454C" w:rsidRPr="007610A9">
        <w:rPr>
          <w:sz w:val="22"/>
          <w:szCs w:val="22"/>
        </w:rPr>
        <w:t xml:space="preserv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 </w:t>
      </w:r>
    </w:p>
    <w:p w:rsidR="000E454C" w:rsidRPr="007610A9" w:rsidRDefault="000E454C" w:rsidP="00DC69FB">
      <w:pPr>
        <w:numPr>
          <w:ilvl w:val="0"/>
          <w:numId w:val="9"/>
        </w:numPr>
        <w:autoSpaceDE w:val="0"/>
        <w:autoSpaceDN w:val="0"/>
        <w:adjustRightInd w:val="0"/>
        <w:jc w:val="both"/>
        <w:rPr>
          <w:sz w:val="22"/>
          <w:szCs w:val="22"/>
        </w:rPr>
      </w:pPr>
      <w:r w:rsidRPr="007610A9">
        <w:rPr>
          <w:sz w:val="22"/>
          <w:szCs w:val="22"/>
        </w:rPr>
        <w:t>zmianę kolejności wykonywania robót budowlanych, określonej Harmonogramem rzeczowo–</w:t>
      </w:r>
      <w:r w:rsidR="007D3E3F" w:rsidRPr="007610A9">
        <w:rPr>
          <w:sz w:val="22"/>
          <w:szCs w:val="22"/>
        </w:rPr>
        <w:t>finansowym</w:t>
      </w:r>
      <w:r w:rsidRPr="007610A9">
        <w:rPr>
          <w:sz w:val="22"/>
          <w:szCs w:val="22"/>
        </w:rPr>
        <w:t>.</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t xml:space="preserve">W przypadku, gdy rozliczenie zmienionego zakresu robót, o którym mowa w </w:t>
      </w:r>
      <w:r w:rsidR="00713FCE" w:rsidRPr="007610A9">
        <w:rPr>
          <w:sz w:val="22"/>
          <w:szCs w:val="22"/>
        </w:rPr>
        <w:t xml:space="preserve">ust. </w:t>
      </w:r>
      <w:r w:rsidR="00260B2B" w:rsidRPr="007610A9">
        <w:rPr>
          <w:sz w:val="22"/>
          <w:szCs w:val="22"/>
        </w:rPr>
        <w:t>8</w:t>
      </w:r>
      <w:r w:rsidRPr="007610A9">
        <w:rPr>
          <w:sz w:val="22"/>
          <w:szCs w:val="22"/>
        </w:rPr>
        <w:t xml:space="preserve"> nie będzie możliwe poprzez obmiar wykonanych robót budowlanych, w szczególności:</w:t>
      </w:r>
    </w:p>
    <w:p w:rsidR="000E454C" w:rsidRPr="007610A9" w:rsidRDefault="000E454C" w:rsidP="00DC69FB">
      <w:pPr>
        <w:numPr>
          <w:ilvl w:val="0"/>
          <w:numId w:val="10"/>
        </w:numPr>
        <w:autoSpaceDE w:val="0"/>
        <w:autoSpaceDN w:val="0"/>
        <w:adjustRightInd w:val="0"/>
        <w:jc w:val="both"/>
        <w:rPr>
          <w:sz w:val="22"/>
          <w:szCs w:val="22"/>
        </w:rPr>
      </w:pPr>
      <w:r w:rsidRPr="007610A9">
        <w:rPr>
          <w:sz w:val="22"/>
          <w:szCs w:val="22"/>
        </w:rPr>
        <w:t>gdy roboty ujęte w projekcie budowlanym lub wykonawczym nie zostały wyszczególnione w przedmiarze robót lub</w:t>
      </w:r>
    </w:p>
    <w:p w:rsidR="00713FCE" w:rsidRPr="007610A9" w:rsidRDefault="000E454C" w:rsidP="00DC69FB">
      <w:pPr>
        <w:numPr>
          <w:ilvl w:val="0"/>
          <w:numId w:val="10"/>
        </w:numPr>
        <w:autoSpaceDE w:val="0"/>
        <w:autoSpaceDN w:val="0"/>
        <w:adjustRightInd w:val="0"/>
        <w:jc w:val="both"/>
        <w:rPr>
          <w:sz w:val="22"/>
          <w:szCs w:val="22"/>
        </w:rPr>
      </w:pPr>
      <w:r w:rsidRPr="007610A9">
        <w:rPr>
          <w:sz w:val="22"/>
          <w:szCs w:val="22"/>
        </w:rPr>
        <w:t xml:space="preserve">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 </w:t>
      </w:r>
    </w:p>
    <w:p w:rsidR="000E454C" w:rsidRPr="007610A9" w:rsidRDefault="000E454C" w:rsidP="00DC69FB">
      <w:pPr>
        <w:numPr>
          <w:ilvl w:val="0"/>
          <w:numId w:val="10"/>
        </w:numPr>
        <w:autoSpaceDE w:val="0"/>
        <w:autoSpaceDN w:val="0"/>
        <w:adjustRightInd w:val="0"/>
        <w:jc w:val="both"/>
        <w:rPr>
          <w:sz w:val="22"/>
          <w:szCs w:val="22"/>
        </w:rPr>
      </w:pPr>
      <w:r w:rsidRPr="007610A9">
        <w:rPr>
          <w:sz w:val="22"/>
          <w:szCs w:val="22"/>
        </w:rPr>
        <w:t xml:space="preserve"> lub w przypadku konieczności zaniechania robót budowlanych objętych Kosztorysem ofertowym,</w:t>
      </w:r>
    </w:p>
    <w:p w:rsidR="000E454C" w:rsidRPr="007610A9" w:rsidRDefault="000E454C" w:rsidP="00713FCE">
      <w:pPr>
        <w:autoSpaceDE w:val="0"/>
        <w:autoSpaceDN w:val="0"/>
        <w:adjustRightInd w:val="0"/>
        <w:ind w:left="360"/>
        <w:jc w:val="both"/>
        <w:rPr>
          <w:sz w:val="22"/>
          <w:szCs w:val="22"/>
        </w:rPr>
      </w:pPr>
      <w:r w:rsidRPr="007610A9">
        <w:rPr>
          <w:sz w:val="22"/>
          <w:szCs w:val="22"/>
        </w:rPr>
        <w:t xml:space="preserve">- wykonanie przez Wykonawcę zmienionego zakresu robót nastąpi na podstawie </w:t>
      </w:r>
      <w:r w:rsidR="00F22CBA" w:rsidRPr="007610A9">
        <w:rPr>
          <w:sz w:val="22"/>
          <w:szCs w:val="22"/>
        </w:rPr>
        <w:t>Protokołu konieczności</w:t>
      </w:r>
      <w:r w:rsidRPr="007610A9">
        <w:rPr>
          <w:sz w:val="22"/>
          <w:szCs w:val="22"/>
        </w:rPr>
        <w:t>.</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t xml:space="preserve">Protokół konieczności jest sporządzany przez Kierownika budowy, akceptowany przez </w:t>
      </w:r>
      <w:r w:rsidR="00F22CBA" w:rsidRPr="007610A9">
        <w:rPr>
          <w:sz w:val="22"/>
          <w:szCs w:val="22"/>
        </w:rPr>
        <w:t>Zamawiającego</w:t>
      </w:r>
      <w:r w:rsidRPr="007610A9">
        <w:rPr>
          <w:sz w:val="22"/>
          <w:szCs w:val="22"/>
        </w:rPr>
        <w:t xml:space="preserve"> i podpisywany przez: Kierownika budowy, Inspektora nadzoru inwestorskiego</w:t>
      </w:r>
      <w:r w:rsidR="00505263" w:rsidRPr="007610A9">
        <w:rPr>
          <w:sz w:val="22"/>
          <w:szCs w:val="22"/>
        </w:rPr>
        <w:t>, Projektanta</w:t>
      </w:r>
      <w:r w:rsidRPr="007610A9">
        <w:rPr>
          <w:sz w:val="22"/>
          <w:szCs w:val="22"/>
        </w:rPr>
        <w:t xml:space="preserve"> oraz Wykonawcę.</w:t>
      </w:r>
    </w:p>
    <w:p w:rsidR="000E454C" w:rsidRPr="007610A9" w:rsidRDefault="000E454C" w:rsidP="008204B9">
      <w:pPr>
        <w:numPr>
          <w:ilvl w:val="0"/>
          <w:numId w:val="1"/>
        </w:numPr>
        <w:autoSpaceDE w:val="0"/>
        <w:autoSpaceDN w:val="0"/>
        <w:adjustRightInd w:val="0"/>
        <w:jc w:val="both"/>
        <w:rPr>
          <w:sz w:val="22"/>
          <w:szCs w:val="22"/>
        </w:rPr>
      </w:pPr>
      <w:r w:rsidRPr="007610A9">
        <w:rPr>
          <w:sz w:val="22"/>
          <w:szCs w:val="22"/>
        </w:rPr>
        <w:t xml:space="preserve">Załącznikiem do protokołu konieczności, stanowiącym jego integralną część, jest protokół z negocjacji dotyczących wyceny robót z Wykonawcą zatwierdzony przez Kierownika budowy i zaakceptowany przez Inspektora nadzoru inwestorskiego. </w:t>
      </w:r>
    </w:p>
    <w:p w:rsidR="000E454C" w:rsidRPr="007610A9" w:rsidRDefault="000E454C" w:rsidP="00713FCE">
      <w:pPr>
        <w:numPr>
          <w:ilvl w:val="0"/>
          <w:numId w:val="1"/>
        </w:numPr>
        <w:autoSpaceDE w:val="0"/>
        <w:autoSpaceDN w:val="0"/>
        <w:adjustRightInd w:val="0"/>
        <w:jc w:val="both"/>
        <w:rPr>
          <w:sz w:val="22"/>
          <w:szCs w:val="22"/>
        </w:rPr>
      </w:pPr>
      <w:r w:rsidRPr="007610A9">
        <w:rPr>
          <w:sz w:val="22"/>
          <w:szCs w:val="22"/>
        </w:rPr>
        <w:t xml:space="preserve">Dochodzenie roszczeń związanych z brakiem akceptacji przez Wykonawcę poleceń Inspektora nadzoru inwestorskiego, o których mowa w </w:t>
      </w:r>
      <w:r w:rsidR="00713FCE" w:rsidRPr="007610A9">
        <w:rPr>
          <w:sz w:val="22"/>
          <w:szCs w:val="22"/>
        </w:rPr>
        <w:t xml:space="preserve">ust. </w:t>
      </w:r>
      <w:r w:rsidR="00C36AA2" w:rsidRPr="007610A9">
        <w:rPr>
          <w:sz w:val="22"/>
          <w:szCs w:val="22"/>
        </w:rPr>
        <w:t>8</w:t>
      </w:r>
      <w:r w:rsidRPr="007610A9">
        <w:rPr>
          <w:sz w:val="22"/>
          <w:szCs w:val="22"/>
        </w:rPr>
        <w:t xml:space="preserve">, </w:t>
      </w:r>
      <w:r w:rsidR="000050F7" w:rsidRPr="007610A9">
        <w:rPr>
          <w:sz w:val="22"/>
          <w:szCs w:val="22"/>
        </w:rPr>
        <w:t>Protokołu</w:t>
      </w:r>
      <w:r w:rsidRPr="007610A9">
        <w:rPr>
          <w:sz w:val="22"/>
          <w:szCs w:val="22"/>
        </w:rPr>
        <w:t xml:space="preserve"> konieczności, o którym mowa w </w:t>
      </w:r>
      <w:r w:rsidR="00713FCE" w:rsidRPr="007610A9">
        <w:rPr>
          <w:sz w:val="22"/>
          <w:szCs w:val="22"/>
        </w:rPr>
        <w:t xml:space="preserve">ust. </w:t>
      </w:r>
      <w:r w:rsidR="00C36AA2" w:rsidRPr="007610A9">
        <w:rPr>
          <w:sz w:val="22"/>
          <w:szCs w:val="22"/>
        </w:rPr>
        <w:t>10</w:t>
      </w:r>
      <w:r w:rsidRPr="007610A9">
        <w:rPr>
          <w:sz w:val="22"/>
          <w:szCs w:val="22"/>
        </w:rPr>
        <w:t xml:space="preserve">. lub protokołu negocjacji, o którym mowa w </w:t>
      </w:r>
      <w:r w:rsidR="00713FCE" w:rsidRPr="007610A9">
        <w:rPr>
          <w:sz w:val="22"/>
          <w:szCs w:val="22"/>
        </w:rPr>
        <w:t xml:space="preserve">ust. </w:t>
      </w:r>
      <w:r w:rsidR="00370C46" w:rsidRPr="007610A9">
        <w:rPr>
          <w:sz w:val="22"/>
          <w:szCs w:val="22"/>
        </w:rPr>
        <w:t>11</w:t>
      </w:r>
      <w:r w:rsidRPr="007610A9">
        <w:rPr>
          <w:sz w:val="22"/>
          <w:szCs w:val="22"/>
        </w:rPr>
        <w:t>, nie zwalnia Wykonawcy z obowiązku realizacji odpowiednio: poleceń Inspektora nadzoru inwestorskiego lub postanowień Protokołu konieczności.</w:t>
      </w:r>
    </w:p>
    <w:p w:rsidR="00F81F05" w:rsidRPr="007610A9" w:rsidRDefault="00F81F05" w:rsidP="00713FCE">
      <w:pPr>
        <w:autoSpaceDE w:val="0"/>
        <w:autoSpaceDN w:val="0"/>
        <w:adjustRightInd w:val="0"/>
        <w:jc w:val="both"/>
        <w:rPr>
          <w:b/>
          <w:sz w:val="22"/>
          <w:szCs w:val="22"/>
        </w:rPr>
      </w:pPr>
    </w:p>
    <w:p w:rsidR="00465A6F" w:rsidRPr="007610A9" w:rsidRDefault="00465A6F" w:rsidP="00713FCE">
      <w:pPr>
        <w:rPr>
          <w:b/>
          <w:sz w:val="22"/>
          <w:szCs w:val="22"/>
        </w:rPr>
      </w:pPr>
      <w:r w:rsidRPr="007610A9">
        <w:rPr>
          <w:b/>
          <w:sz w:val="22"/>
          <w:szCs w:val="22"/>
        </w:rPr>
        <w:lastRenderedPageBreak/>
        <w:t>§ 2.</w:t>
      </w:r>
    </w:p>
    <w:p w:rsidR="00465A6F" w:rsidRPr="007610A9" w:rsidRDefault="00465A6F" w:rsidP="00465A6F">
      <w:pPr>
        <w:ind w:left="76"/>
        <w:rPr>
          <w:b/>
          <w:i/>
          <w:sz w:val="22"/>
          <w:szCs w:val="22"/>
        </w:rPr>
      </w:pPr>
      <w:r w:rsidRPr="007610A9">
        <w:rPr>
          <w:b/>
          <w:sz w:val="22"/>
          <w:szCs w:val="22"/>
        </w:rPr>
        <w:t>TERMIN WYKONANIA UMOWY</w:t>
      </w:r>
      <w:r w:rsidR="00CE68F4" w:rsidRPr="007610A9">
        <w:rPr>
          <w:b/>
          <w:sz w:val="22"/>
          <w:szCs w:val="22"/>
        </w:rPr>
        <w:t>.</w:t>
      </w:r>
    </w:p>
    <w:p w:rsidR="00465A6F" w:rsidRPr="007610A9" w:rsidRDefault="00713FCE" w:rsidP="006967D9">
      <w:pPr>
        <w:widowControl/>
        <w:numPr>
          <w:ilvl w:val="0"/>
          <w:numId w:val="2"/>
        </w:numPr>
        <w:jc w:val="both"/>
        <w:rPr>
          <w:sz w:val="22"/>
          <w:szCs w:val="22"/>
        </w:rPr>
      </w:pPr>
      <w:r w:rsidRPr="007610A9">
        <w:rPr>
          <w:sz w:val="22"/>
          <w:szCs w:val="22"/>
        </w:rPr>
        <w:t xml:space="preserve">Termin zakończenia </w:t>
      </w:r>
      <w:r w:rsidR="00CF56F5" w:rsidRPr="007610A9">
        <w:rPr>
          <w:sz w:val="22"/>
          <w:szCs w:val="22"/>
        </w:rPr>
        <w:t>realizacji umowy</w:t>
      </w:r>
      <w:r w:rsidR="00501466" w:rsidRPr="007610A9">
        <w:rPr>
          <w:sz w:val="22"/>
          <w:szCs w:val="22"/>
        </w:rPr>
        <w:t xml:space="preserve">: </w:t>
      </w:r>
      <w:r w:rsidR="00C07216" w:rsidRPr="007610A9">
        <w:rPr>
          <w:sz w:val="22"/>
          <w:szCs w:val="22"/>
        </w:rPr>
        <w:t>3</w:t>
      </w:r>
      <w:r w:rsidR="00AE3DBE" w:rsidRPr="007610A9">
        <w:rPr>
          <w:sz w:val="22"/>
          <w:szCs w:val="22"/>
        </w:rPr>
        <w:t xml:space="preserve">9 </w:t>
      </w:r>
      <w:r w:rsidR="00501466" w:rsidRPr="007610A9">
        <w:rPr>
          <w:sz w:val="22"/>
          <w:szCs w:val="22"/>
        </w:rPr>
        <w:t>tygodni</w:t>
      </w:r>
      <w:r w:rsidR="00CF56F5" w:rsidRPr="007610A9">
        <w:rPr>
          <w:sz w:val="22"/>
          <w:szCs w:val="22"/>
        </w:rPr>
        <w:t xml:space="preserve"> </w:t>
      </w:r>
      <w:r w:rsidR="006048F6" w:rsidRPr="007610A9">
        <w:rPr>
          <w:sz w:val="22"/>
          <w:szCs w:val="22"/>
        </w:rPr>
        <w:t>od daty podpisania umowy</w:t>
      </w:r>
    </w:p>
    <w:p w:rsidR="002E21D7" w:rsidRPr="007610A9" w:rsidRDefault="002E21D7" w:rsidP="004C65A0">
      <w:pPr>
        <w:widowControl/>
        <w:numPr>
          <w:ilvl w:val="0"/>
          <w:numId w:val="2"/>
        </w:numPr>
        <w:jc w:val="both"/>
        <w:rPr>
          <w:sz w:val="22"/>
          <w:szCs w:val="22"/>
        </w:rPr>
      </w:pPr>
      <w:r w:rsidRPr="007610A9">
        <w:rPr>
          <w:sz w:val="22"/>
          <w:szCs w:val="22"/>
        </w:rPr>
        <w:t xml:space="preserve">Za termin zakończenia </w:t>
      </w:r>
      <w:r w:rsidR="00C65343" w:rsidRPr="007610A9">
        <w:rPr>
          <w:sz w:val="22"/>
          <w:szCs w:val="22"/>
        </w:rPr>
        <w:t xml:space="preserve">realizacji </w:t>
      </w:r>
      <w:r w:rsidRPr="007610A9">
        <w:rPr>
          <w:sz w:val="22"/>
          <w:szCs w:val="22"/>
        </w:rPr>
        <w:t>przedmiotu umowy uważa się datę</w:t>
      </w:r>
      <w:r w:rsidR="004D4ABC" w:rsidRPr="007610A9">
        <w:rPr>
          <w:sz w:val="22"/>
          <w:szCs w:val="22"/>
        </w:rPr>
        <w:t xml:space="preserve"> </w:t>
      </w:r>
      <w:r w:rsidRPr="007610A9">
        <w:rPr>
          <w:sz w:val="22"/>
          <w:szCs w:val="22"/>
        </w:rPr>
        <w:t>podpisania Protokołu odbioru końcowego robót</w:t>
      </w:r>
      <w:r w:rsidR="004D4ABC" w:rsidRPr="007610A9">
        <w:rPr>
          <w:sz w:val="22"/>
          <w:szCs w:val="22"/>
        </w:rPr>
        <w:t>.</w:t>
      </w:r>
    </w:p>
    <w:p w:rsidR="002E21D7" w:rsidRPr="007610A9" w:rsidRDefault="002E21D7" w:rsidP="002E21D7">
      <w:pPr>
        <w:widowControl/>
        <w:numPr>
          <w:ilvl w:val="0"/>
          <w:numId w:val="2"/>
        </w:numPr>
        <w:jc w:val="both"/>
        <w:rPr>
          <w:sz w:val="22"/>
          <w:szCs w:val="22"/>
        </w:rPr>
      </w:pPr>
      <w:r w:rsidRPr="007610A9">
        <w:rPr>
          <w:sz w:val="22"/>
          <w:szCs w:val="22"/>
        </w:rPr>
        <w:t xml:space="preserve">Terminy wykonania poszczególnych elementów przedmiotu umowy, które mogą stanowić osobny element odbioru częściowego, z uwzględnieniem terminów realizacji każdego z tych elementów, określa harmonogram rzeczowo-finansowy, o którym mowa w § 13 Umowy. </w:t>
      </w:r>
    </w:p>
    <w:p w:rsidR="00713FCE" w:rsidRPr="007610A9" w:rsidRDefault="00713FCE" w:rsidP="006967D9">
      <w:pPr>
        <w:numPr>
          <w:ilvl w:val="0"/>
          <w:numId w:val="2"/>
        </w:numPr>
        <w:autoSpaceDE w:val="0"/>
        <w:autoSpaceDN w:val="0"/>
        <w:adjustRightInd w:val="0"/>
        <w:jc w:val="both"/>
        <w:rPr>
          <w:sz w:val="22"/>
          <w:szCs w:val="22"/>
        </w:rPr>
      </w:pPr>
      <w:r w:rsidRPr="007610A9">
        <w:rPr>
          <w:sz w:val="22"/>
          <w:szCs w:val="22"/>
        </w:rPr>
        <w:t xml:space="preserve">Wykonawca zobowiązuje się </w:t>
      </w:r>
      <w:r w:rsidR="00E3601F" w:rsidRPr="007610A9">
        <w:rPr>
          <w:sz w:val="22"/>
          <w:szCs w:val="22"/>
        </w:rPr>
        <w:t xml:space="preserve">w terminie obwiązywania rękojmi oraz </w:t>
      </w:r>
      <w:r w:rsidRPr="007610A9">
        <w:rPr>
          <w:sz w:val="22"/>
          <w:szCs w:val="22"/>
        </w:rPr>
        <w:t>gwarancji, to jest w terminie …</w:t>
      </w:r>
      <w:r w:rsidR="00E3601F" w:rsidRPr="007610A9">
        <w:rPr>
          <w:sz w:val="22"/>
          <w:szCs w:val="22"/>
        </w:rPr>
        <w:t xml:space="preserve">……. </w:t>
      </w:r>
      <w:r w:rsidR="00E3601F" w:rsidRPr="007610A9">
        <w:rPr>
          <w:i/>
          <w:sz w:val="22"/>
          <w:szCs w:val="22"/>
        </w:rPr>
        <w:t>(w zależności od oświadczenia Wykonawcy</w:t>
      </w:r>
      <w:r w:rsidR="00BF2748" w:rsidRPr="007610A9">
        <w:rPr>
          <w:i/>
          <w:sz w:val="22"/>
          <w:szCs w:val="22"/>
        </w:rPr>
        <w:t xml:space="preserve"> w Formularzu ofertowym</w:t>
      </w:r>
      <w:r w:rsidR="00E3601F" w:rsidRPr="007610A9">
        <w:rPr>
          <w:i/>
          <w:sz w:val="22"/>
          <w:szCs w:val="22"/>
        </w:rPr>
        <w:t>)</w:t>
      </w:r>
      <w:r w:rsidRPr="007610A9">
        <w:rPr>
          <w:sz w:val="22"/>
          <w:szCs w:val="22"/>
        </w:rPr>
        <w:t xml:space="preserve"> miesięcy od dnia Odbioru końcowego, usunąć wszystkie ujawnione Wady dotyczące realizacji przedmiotu Umowy. </w:t>
      </w:r>
    </w:p>
    <w:p w:rsidR="00713FCE" w:rsidRPr="008220FC" w:rsidRDefault="00713FCE" w:rsidP="006967D9">
      <w:pPr>
        <w:numPr>
          <w:ilvl w:val="0"/>
          <w:numId w:val="2"/>
        </w:numPr>
        <w:autoSpaceDE w:val="0"/>
        <w:autoSpaceDN w:val="0"/>
        <w:adjustRightInd w:val="0"/>
        <w:jc w:val="both"/>
        <w:rPr>
          <w:sz w:val="22"/>
          <w:szCs w:val="22"/>
        </w:rPr>
      </w:pPr>
      <w:r w:rsidRPr="008220FC">
        <w:rPr>
          <w:sz w:val="22"/>
          <w:szCs w:val="22"/>
        </w:rPr>
        <w:t>Rozpoczęcie realizacji robót budowlanych przez Wykonawcę nastąpi po dniu przekazania przez Zamawiającego Dokumentacji projektowej oraz STWiORB i po protokolarnym przejęciu Terenu budowy przez Kierownika budowy.</w:t>
      </w:r>
    </w:p>
    <w:p w:rsidR="00713FCE" w:rsidRPr="008220FC" w:rsidRDefault="00713FCE" w:rsidP="006967D9">
      <w:pPr>
        <w:numPr>
          <w:ilvl w:val="0"/>
          <w:numId w:val="2"/>
        </w:numPr>
        <w:autoSpaceDE w:val="0"/>
        <w:autoSpaceDN w:val="0"/>
        <w:adjustRightInd w:val="0"/>
        <w:jc w:val="both"/>
        <w:rPr>
          <w:sz w:val="22"/>
          <w:szCs w:val="22"/>
        </w:rPr>
      </w:pPr>
      <w:r w:rsidRPr="008220FC">
        <w:rPr>
          <w:sz w:val="22"/>
          <w:szCs w:val="22"/>
        </w:rPr>
        <w:t>Zamawiający przekaże Wykonawcy Teren budowy oraz Dziennik budowy</w:t>
      </w:r>
      <w:r w:rsidR="00BF2748" w:rsidRPr="008220FC">
        <w:rPr>
          <w:sz w:val="22"/>
          <w:szCs w:val="22"/>
        </w:rPr>
        <w:t>,</w:t>
      </w:r>
      <w:r w:rsidRPr="008220FC">
        <w:rPr>
          <w:sz w:val="22"/>
          <w:szCs w:val="22"/>
        </w:rPr>
        <w:t xml:space="preserve"> </w:t>
      </w:r>
      <w:r w:rsidR="00BF2748" w:rsidRPr="008220FC">
        <w:rPr>
          <w:bCs/>
          <w:color w:val="000000"/>
          <w:sz w:val="22"/>
          <w:szCs w:val="22"/>
        </w:rPr>
        <w:t xml:space="preserve">nie wcześniej niż w 2 dni robocze od daty zawarcia </w:t>
      </w:r>
      <w:r w:rsidRPr="008220FC">
        <w:rPr>
          <w:sz w:val="22"/>
          <w:szCs w:val="22"/>
        </w:rPr>
        <w:t>Umowy.</w:t>
      </w:r>
    </w:p>
    <w:p w:rsidR="00C65343" w:rsidRPr="007610A9" w:rsidRDefault="00C65343" w:rsidP="000D62FF">
      <w:pPr>
        <w:jc w:val="both"/>
        <w:rPr>
          <w:b/>
          <w:sz w:val="22"/>
          <w:szCs w:val="22"/>
        </w:rPr>
      </w:pPr>
    </w:p>
    <w:p w:rsidR="00713FCE" w:rsidRPr="007610A9" w:rsidRDefault="00713FCE" w:rsidP="00713FCE">
      <w:pPr>
        <w:rPr>
          <w:b/>
          <w:sz w:val="22"/>
          <w:szCs w:val="22"/>
        </w:rPr>
      </w:pPr>
      <w:r w:rsidRPr="007610A9">
        <w:rPr>
          <w:b/>
          <w:sz w:val="22"/>
          <w:szCs w:val="22"/>
        </w:rPr>
        <w:t>§ 3.</w:t>
      </w:r>
    </w:p>
    <w:p w:rsidR="000E454C" w:rsidRPr="007610A9" w:rsidRDefault="00713FCE" w:rsidP="00713FCE">
      <w:pPr>
        <w:rPr>
          <w:b/>
          <w:sz w:val="22"/>
          <w:szCs w:val="22"/>
        </w:rPr>
      </w:pPr>
      <w:r w:rsidRPr="007610A9">
        <w:rPr>
          <w:b/>
          <w:sz w:val="22"/>
          <w:szCs w:val="22"/>
        </w:rPr>
        <w:t>OBOWIĄZKI ZAMAWIAJĄCEGO</w:t>
      </w:r>
      <w:r w:rsidR="00CE68F4" w:rsidRPr="007610A9">
        <w:rPr>
          <w:b/>
          <w:sz w:val="22"/>
          <w:szCs w:val="22"/>
        </w:rPr>
        <w:t>.</w:t>
      </w:r>
    </w:p>
    <w:p w:rsidR="00713FCE" w:rsidRPr="007610A9" w:rsidRDefault="00713FCE" w:rsidP="00DC69FB">
      <w:pPr>
        <w:numPr>
          <w:ilvl w:val="0"/>
          <w:numId w:val="11"/>
        </w:numPr>
        <w:jc w:val="both"/>
        <w:rPr>
          <w:sz w:val="22"/>
          <w:szCs w:val="22"/>
        </w:rPr>
      </w:pPr>
      <w:r w:rsidRPr="007610A9">
        <w:rPr>
          <w:sz w:val="22"/>
          <w:szCs w:val="22"/>
        </w:rPr>
        <w:t>Zamawiający jest zobowiązany do realizacji Umowy w terminach i na zasadach określonych w Umowie.</w:t>
      </w:r>
    </w:p>
    <w:p w:rsidR="00713FCE" w:rsidRPr="007610A9" w:rsidRDefault="00713FCE" w:rsidP="00DC69FB">
      <w:pPr>
        <w:numPr>
          <w:ilvl w:val="0"/>
          <w:numId w:val="11"/>
        </w:numPr>
        <w:jc w:val="both"/>
        <w:rPr>
          <w:sz w:val="22"/>
          <w:szCs w:val="22"/>
        </w:rPr>
      </w:pPr>
      <w:r w:rsidRPr="007610A9">
        <w:rPr>
          <w:sz w:val="22"/>
          <w:szCs w:val="22"/>
        </w:rPr>
        <w:t>Przed rozpoczęciem robót Zamawiający przekaże bezpłatnie Wykonawcy</w:t>
      </w:r>
      <w:r w:rsidR="00881663" w:rsidRPr="007610A9">
        <w:rPr>
          <w:sz w:val="22"/>
          <w:szCs w:val="22"/>
        </w:rPr>
        <w:t xml:space="preserve"> jeden egzemplarz</w:t>
      </w:r>
      <w:r w:rsidRPr="007610A9">
        <w:rPr>
          <w:sz w:val="22"/>
          <w:szCs w:val="22"/>
        </w:rPr>
        <w:t xml:space="preserve"> </w:t>
      </w:r>
      <w:r w:rsidR="00881663" w:rsidRPr="007610A9">
        <w:rPr>
          <w:sz w:val="22"/>
          <w:szCs w:val="22"/>
        </w:rPr>
        <w:t>d</w:t>
      </w:r>
      <w:r w:rsidRPr="007610A9">
        <w:rPr>
          <w:sz w:val="22"/>
          <w:szCs w:val="22"/>
        </w:rPr>
        <w:t xml:space="preserve">okumentacji projektowej i STWiORB w wersji papierowej i elektronicznej. </w:t>
      </w:r>
    </w:p>
    <w:p w:rsidR="00713FCE" w:rsidRPr="007610A9" w:rsidRDefault="00713FCE" w:rsidP="00DC69FB">
      <w:pPr>
        <w:numPr>
          <w:ilvl w:val="0"/>
          <w:numId w:val="11"/>
        </w:numPr>
        <w:jc w:val="both"/>
        <w:rPr>
          <w:sz w:val="22"/>
          <w:szCs w:val="22"/>
        </w:rPr>
      </w:pPr>
      <w:r w:rsidRPr="007610A9">
        <w:rPr>
          <w:sz w:val="22"/>
          <w:szCs w:val="22"/>
        </w:rPr>
        <w:t>Dokumentacja projektowa i STWiORB stanowią własność Zamawiającego i mogą być wykorzystane wyłącznie w celu wykonania przedmiotu Umowy zgodnie z przeznaczeniem.</w:t>
      </w:r>
    </w:p>
    <w:p w:rsidR="00713FCE" w:rsidRPr="007610A9" w:rsidRDefault="00713FCE" w:rsidP="00DC69FB">
      <w:pPr>
        <w:numPr>
          <w:ilvl w:val="0"/>
          <w:numId w:val="11"/>
        </w:numPr>
        <w:jc w:val="both"/>
        <w:rPr>
          <w:sz w:val="22"/>
          <w:szCs w:val="22"/>
        </w:rPr>
      </w:pPr>
      <w:r w:rsidRPr="007610A9">
        <w:rPr>
          <w:sz w:val="22"/>
          <w:szCs w:val="22"/>
        </w:rPr>
        <w:t xml:space="preserve">Zamawiający ponosi wobec Wykonawcy odpowiedzialność za Wady w przekazanej Wykonawcy Dokumentacji projektowej. </w:t>
      </w:r>
    </w:p>
    <w:p w:rsidR="00713FCE" w:rsidRPr="007610A9" w:rsidRDefault="00713FCE" w:rsidP="00DC69FB">
      <w:pPr>
        <w:numPr>
          <w:ilvl w:val="0"/>
          <w:numId w:val="11"/>
        </w:numPr>
        <w:jc w:val="both"/>
        <w:rPr>
          <w:sz w:val="22"/>
          <w:szCs w:val="22"/>
        </w:rPr>
      </w:pPr>
      <w:r w:rsidRPr="007610A9">
        <w:rPr>
          <w:sz w:val="22"/>
          <w:szCs w:val="22"/>
        </w:rPr>
        <w:t xml:space="preserve">Zamawiający jest zobowiązany do dokonywania na swój koszt zmian Dokumentacji projektowej w zakresie niezbędnym do wykonania przedmiotu Umowy. </w:t>
      </w:r>
    </w:p>
    <w:p w:rsidR="00713FCE" w:rsidRPr="007610A9" w:rsidRDefault="00713FCE" w:rsidP="00DC69FB">
      <w:pPr>
        <w:numPr>
          <w:ilvl w:val="0"/>
          <w:numId w:val="11"/>
        </w:numPr>
        <w:jc w:val="both"/>
        <w:rPr>
          <w:sz w:val="22"/>
          <w:szCs w:val="22"/>
        </w:rPr>
      </w:pPr>
      <w:r w:rsidRPr="007610A9">
        <w:rPr>
          <w:sz w:val="22"/>
          <w:szCs w:val="22"/>
        </w:rPr>
        <w:t xml:space="preserve">Wyłącznie w przypadku, gdy konieczność wprowadzenia zmian w Dokumentacji projektowej jest następstwem nienależytego wykonywania przedmiotu Umowy przez Wykonawcę, koszty modyfikacji Dokumentacji projektowej oraz związanych z tym prac obciążają Wykonawcę. </w:t>
      </w:r>
    </w:p>
    <w:p w:rsidR="00182CB8" w:rsidRPr="007610A9" w:rsidRDefault="00AA29D5" w:rsidP="00DC69FB">
      <w:pPr>
        <w:numPr>
          <w:ilvl w:val="0"/>
          <w:numId w:val="11"/>
        </w:numPr>
        <w:jc w:val="both"/>
        <w:rPr>
          <w:sz w:val="22"/>
          <w:szCs w:val="22"/>
        </w:rPr>
      </w:pPr>
      <w:r w:rsidRPr="007610A9">
        <w:rPr>
          <w:sz w:val="22"/>
          <w:szCs w:val="22"/>
        </w:rPr>
        <w:t xml:space="preserve">Zamawiający przekaże Wykonawcy stosowne pełnomocnictwa do wykonywania czynności zastrzeżonych dla </w:t>
      </w:r>
      <w:r w:rsidR="005B7E0A" w:rsidRPr="007610A9">
        <w:rPr>
          <w:sz w:val="22"/>
          <w:szCs w:val="22"/>
        </w:rPr>
        <w:t>Inwestora</w:t>
      </w:r>
      <w:r w:rsidR="004D4ABC" w:rsidRPr="007610A9">
        <w:rPr>
          <w:sz w:val="22"/>
          <w:szCs w:val="22"/>
        </w:rPr>
        <w:t>, o ile w czasie realizacji umowy powstanie konieczność dokonania takich czynności</w:t>
      </w:r>
      <w:r w:rsidR="00713FCE" w:rsidRPr="007610A9">
        <w:rPr>
          <w:sz w:val="22"/>
          <w:szCs w:val="22"/>
        </w:rPr>
        <w:t xml:space="preserve">. </w:t>
      </w:r>
    </w:p>
    <w:p w:rsidR="00713FCE" w:rsidRPr="007610A9" w:rsidRDefault="00713FCE" w:rsidP="00DC69FB">
      <w:pPr>
        <w:numPr>
          <w:ilvl w:val="0"/>
          <w:numId w:val="11"/>
        </w:numPr>
        <w:jc w:val="both"/>
        <w:rPr>
          <w:sz w:val="22"/>
          <w:szCs w:val="22"/>
        </w:rPr>
      </w:pPr>
      <w:r w:rsidRPr="007610A9">
        <w:rPr>
          <w:sz w:val="22"/>
          <w:szCs w:val="22"/>
        </w:rPr>
        <w:t>Zamawiający jest także zobowiązany do:</w:t>
      </w:r>
    </w:p>
    <w:p w:rsidR="00713FCE" w:rsidRPr="007610A9" w:rsidRDefault="00713FCE" w:rsidP="00DC69FB">
      <w:pPr>
        <w:numPr>
          <w:ilvl w:val="0"/>
          <w:numId w:val="12"/>
        </w:numPr>
        <w:jc w:val="both"/>
        <w:rPr>
          <w:sz w:val="22"/>
          <w:szCs w:val="22"/>
        </w:rPr>
      </w:pPr>
      <w:r w:rsidRPr="007610A9">
        <w:rPr>
          <w:sz w:val="22"/>
          <w:szCs w:val="22"/>
        </w:rPr>
        <w:t>ustanowienia nadzoru inwestorskiego i nadzoru autorskiego,</w:t>
      </w:r>
    </w:p>
    <w:p w:rsidR="00713FCE" w:rsidRPr="007610A9" w:rsidRDefault="00713FCE" w:rsidP="00DC69FB">
      <w:pPr>
        <w:numPr>
          <w:ilvl w:val="0"/>
          <w:numId w:val="12"/>
        </w:numPr>
        <w:jc w:val="both"/>
        <w:rPr>
          <w:sz w:val="22"/>
          <w:szCs w:val="22"/>
        </w:rPr>
      </w:pPr>
      <w:r w:rsidRPr="007610A9">
        <w:rPr>
          <w:sz w:val="22"/>
          <w:szCs w:val="22"/>
        </w:rPr>
        <w:t xml:space="preserve">protokolarnego przekazania Wykonawcy Terenu budowy, </w:t>
      </w:r>
    </w:p>
    <w:p w:rsidR="00713FCE" w:rsidRPr="007610A9" w:rsidRDefault="00713FCE" w:rsidP="00DC69FB">
      <w:pPr>
        <w:numPr>
          <w:ilvl w:val="0"/>
          <w:numId w:val="12"/>
        </w:numPr>
        <w:jc w:val="both"/>
        <w:rPr>
          <w:sz w:val="22"/>
          <w:szCs w:val="22"/>
        </w:rPr>
      </w:pPr>
      <w:r w:rsidRPr="007610A9">
        <w:rPr>
          <w:sz w:val="22"/>
          <w:szCs w:val="22"/>
        </w:rPr>
        <w:t>przekazania Wykonawcy Dziennika budowy w dniu protokolarnego przekazania Terenu budowy,</w:t>
      </w:r>
    </w:p>
    <w:p w:rsidR="00713FCE" w:rsidRPr="007610A9" w:rsidRDefault="00713FCE" w:rsidP="00DC69FB">
      <w:pPr>
        <w:numPr>
          <w:ilvl w:val="0"/>
          <w:numId w:val="12"/>
        </w:numPr>
        <w:jc w:val="both"/>
        <w:rPr>
          <w:sz w:val="22"/>
          <w:szCs w:val="22"/>
        </w:rPr>
      </w:pPr>
      <w:r w:rsidRPr="007610A9">
        <w:rPr>
          <w:sz w:val="22"/>
          <w:szCs w:val="22"/>
        </w:rPr>
        <w:t xml:space="preserve">dostarczenia Wykonawcy niezbędnej Dokumentacji projektowej oraz dokonania jej zmian w zakresie niezbędnym do wykonania Umowy, </w:t>
      </w:r>
    </w:p>
    <w:p w:rsidR="005434AC" w:rsidRPr="007610A9" w:rsidRDefault="00713FCE" w:rsidP="00DC69FB">
      <w:pPr>
        <w:numPr>
          <w:ilvl w:val="0"/>
          <w:numId w:val="12"/>
        </w:numPr>
        <w:jc w:val="both"/>
        <w:rPr>
          <w:sz w:val="22"/>
          <w:szCs w:val="22"/>
        </w:rPr>
      </w:pPr>
      <w:r w:rsidRPr="007610A9">
        <w:rPr>
          <w:sz w:val="22"/>
          <w:szCs w:val="22"/>
        </w:rPr>
        <w:t xml:space="preserve">udostępnienia Wykonawcy </w:t>
      </w:r>
      <w:r w:rsidR="00506287" w:rsidRPr="007610A9">
        <w:rPr>
          <w:sz w:val="22"/>
          <w:szCs w:val="22"/>
        </w:rPr>
        <w:t>mediów (prąd, wodę, kanalizację</w:t>
      </w:r>
      <w:r w:rsidR="005434AC" w:rsidRPr="007610A9">
        <w:rPr>
          <w:sz w:val="22"/>
          <w:szCs w:val="22"/>
        </w:rPr>
        <w:t>),</w:t>
      </w:r>
    </w:p>
    <w:p w:rsidR="00506287" w:rsidRPr="007610A9" w:rsidRDefault="005434AC" w:rsidP="00DC69FB">
      <w:pPr>
        <w:numPr>
          <w:ilvl w:val="0"/>
          <w:numId w:val="12"/>
        </w:numPr>
        <w:jc w:val="both"/>
        <w:rPr>
          <w:sz w:val="22"/>
          <w:szCs w:val="22"/>
        </w:rPr>
      </w:pPr>
      <w:r w:rsidRPr="007610A9">
        <w:rPr>
          <w:sz w:val="22"/>
          <w:szCs w:val="22"/>
        </w:rPr>
        <w:t>nieodpłatnego udostępnienia Terenu budowy pod zaplecze,</w:t>
      </w:r>
    </w:p>
    <w:p w:rsidR="00713FCE" w:rsidRPr="007610A9" w:rsidRDefault="00713FCE" w:rsidP="00DC69FB">
      <w:pPr>
        <w:numPr>
          <w:ilvl w:val="0"/>
          <w:numId w:val="12"/>
        </w:numPr>
        <w:jc w:val="both"/>
        <w:rPr>
          <w:sz w:val="22"/>
          <w:szCs w:val="22"/>
        </w:rPr>
      </w:pPr>
      <w:r w:rsidRPr="007610A9">
        <w:rPr>
          <w:sz w:val="22"/>
          <w:szCs w:val="22"/>
        </w:rPr>
        <w:t xml:space="preserve">wyznaczania terminów odbiorów robót nie przekraczających </w:t>
      </w:r>
      <w:r w:rsidR="00881663" w:rsidRPr="007610A9">
        <w:rPr>
          <w:sz w:val="22"/>
          <w:szCs w:val="22"/>
        </w:rPr>
        <w:t xml:space="preserve">5 </w:t>
      </w:r>
      <w:r w:rsidRPr="007610A9">
        <w:rPr>
          <w:sz w:val="22"/>
          <w:szCs w:val="22"/>
        </w:rPr>
        <w:t>dni roboczych od dnia powiadomienia Zamawiającego przez Wykonawcę o gotowości do odbiorów,</w:t>
      </w:r>
    </w:p>
    <w:p w:rsidR="00713FCE" w:rsidRPr="007610A9" w:rsidRDefault="00713FCE" w:rsidP="00DC69FB">
      <w:pPr>
        <w:numPr>
          <w:ilvl w:val="0"/>
          <w:numId w:val="12"/>
        </w:numPr>
        <w:jc w:val="both"/>
        <w:rPr>
          <w:sz w:val="22"/>
          <w:szCs w:val="22"/>
        </w:rPr>
      </w:pPr>
      <w:r w:rsidRPr="007610A9">
        <w:rPr>
          <w:sz w:val="22"/>
          <w:szCs w:val="22"/>
        </w:rPr>
        <w:t>terminowego przystępowania do odbiorów robót budowlanych,</w:t>
      </w:r>
    </w:p>
    <w:p w:rsidR="00713FCE" w:rsidRPr="007610A9" w:rsidRDefault="00713FCE" w:rsidP="00DC69FB">
      <w:pPr>
        <w:numPr>
          <w:ilvl w:val="0"/>
          <w:numId w:val="12"/>
        </w:numPr>
        <w:jc w:val="both"/>
        <w:rPr>
          <w:sz w:val="22"/>
          <w:szCs w:val="22"/>
        </w:rPr>
      </w:pPr>
      <w:r w:rsidRPr="007610A9">
        <w:rPr>
          <w:sz w:val="22"/>
          <w:szCs w:val="22"/>
        </w:rPr>
        <w:lastRenderedPageBreak/>
        <w:t>terminowej zapłaty wynagrodzenia należnego Wykonawcy za wykonanie przedmiotu Umowy,</w:t>
      </w:r>
    </w:p>
    <w:p w:rsidR="00713FCE" w:rsidRPr="007610A9" w:rsidRDefault="00713FCE" w:rsidP="00DC69FB">
      <w:pPr>
        <w:numPr>
          <w:ilvl w:val="0"/>
          <w:numId w:val="11"/>
        </w:numPr>
        <w:jc w:val="both"/>
        <w:rPr>
          <w:sz w:val="22"/>
          <w:szCs w:val="22"/>
        </w:rPr>
      </w:pPr>
      <w:r w:rsidRPr="007610A9">
        <w:rPr>
          <w:sz w:val="22"/>
          <w:szCs w:val="22"/>
        </w:rPr>
        <w:t>Zamawiający jest zobowiązany w terminach określonych Umową do odbiorów:</w:t>
      </w:r>
    </w:p>
    <w:p w:rsidR="00713FCE" w:rsidRPr="007610A9" w:rsidRDefault="00713FCE" w:rsidP="00DC69FB">
      <w:pPr>
        <w:numPr>
          <w:ilvl w:val="0"/>
          <w:numId w:val="13"/>
        </w:numPr>
        <w:jc w:val="both"/>
        <w:rPr>
          <w:sz w:val="22"/>
          <w:szCs w:val="22"/>
        </w:rPr>
      </w:pPr>
      <w:r w:rsidRPr="007610A9">
        <w:rPr>
          <w:sz w:val="22"/>
          <w:szCs w:val="22"/>
        </w:rPr>
        <w:t>robót ulegających zakryciu,</w:t>
      </w:r>
    </w:p>
    <w:p w:rsidR="00713FCE" w:rsidRPr="007610A9" w:rsidRDefault="00713FCE" w:rsidP="00DC69FB">
      <w:pPr>
        <w:numPr>
          <w:ilvl w:val="0"/>
          <w:numId w:val="13"/>
        </w:numPr>
        <w:jc w:val="both"/>
        <w:rPr>
          <w:sz w:val="22"/>
          <w:szCs w:val="22"/>
        </w:rPr>
      </w:pPr>
      <w:r w:rsidRPr="007610A9">
        <w:rPr>
          <w:sz w:val="22"/>
          <w:szCs w:val="22"/>
        </w:rPr>
        <w:t xml:space="preserve">robót zanikających, </w:t>
      </w:r>
    </w:p>
    <w:p w:rsidR="00713FCE" w:rsidRPr="007610A9" w:rsidRDefault="00713FCE" w:rsidP="00DC69FB">
      <w:pPr>
        <w:numPr>
          <w:ilvl w:val="0"/>
          <w:numId w:val="13"/>
        </w:numPr>
        <w:jc w:val="both"/>
        <w:rPr>
          <w:sz w:val="22"/>
          <w:szCs w:val="22"/>
        </w:rPr>
      </w:pPr>
      <w:r w:rsidRPr="007610A9">
        <w:rPr>
          <w:sz w:val="22"/>
          <w:szCs w:val="22"/>
        </w:rPr>
        <w:t>częściowych,</w:t>
      </w:r>
    </w:p>
    <w:p w:rsidR="00713FCE" w:rsidRPr="007610A9" w:rsidRDefault="00713FCE" w:rsidP="00DC69FB">
      <w:pPr>
        <w:numPr>
          <w:ilvl w:val="0"/>
          <w:numId w:val="13"/>
        </w:numPr>
        <w:jc w:val="both"/>
        <w:rPr>
          <w:sz w:val="22"/>
          <w:szCs w:val="22"/>
        </w:rPr>
      </w:pPr>
      <w:r w:rsidRPr="007610A9">
        <w:rPr>
          <w:sz w:val="22"/>
          <w:szCs w:val="22"/>
        </w:rPr>
        <w:t>końcowego całości robót,</w:t>
      </w:r>
    </w:p>
    <w:p w:rsidR="00713FCE" w:rsidRPr="007610A9" w:rsidRDefault="00713FCE" w:rsidP="00DC69FB">
      <w:pPr>
        <w:numPr>
          <w:ilvl w:val="0"/>
          <w:numId w:val="13"/>
        </w:numPr>
        <w:jc w:val="both"/>
        <w:rPr>
          <w:sz w:val="22"/>
          <w:szCs w:val="22"/>
        </w:rPr>
      </w:pPr>
      <w:r w:rsidRPr="007610A9">
        <w:rPr>
          <w:sz w:val="22"/>
          <w:szCs w:val="22"/>
        </w:rPr>
        <w:t>gwarancyjnych,</w:t>
      </w:r>
    </w:p>
    <w:p w:rsidR="00713FCE" w:rsidRPr="007610A9" w:rsidRDefault="00713FCE" w:rsidP="00DC69FB">
      <w:pPr>
        <w:numPr>
          <w:ilvl w:val="0"/>
          <w:numId w:val="13"/>
        </w:numPr>
        <w:jc w:val="both"/>
        <w:rPr>
          <w:sz w:val="22"/>
          <w:szCs w:val="22"/>
        </w:rPr>
      </w:pPr>
      <w:r w:rsidRPr="007610A9">
        <w:rPr>
          <w:sz w:val="22"/>
          <w:szCs w:val="22"/>
        </w:rPr>
        <w:t>ostatecznego.</w:t>
      </w:r>
    </w:p>
    <w:p w:rsidR="00713FCE" w:rsidRPr="007610A9" w:rsidRDefault="00713FCE" w:rsidP="00DC69FB">
      <w:pPr>
        <w:numPr>
          <w:ilvl w:val="0"/>
          <w:numId w:val="11"/>
        </w:numPr>
        <w:jc w:val="both"/>
        <w:rPr>
          <w:sz w:val="22"/>
          <w:szCs w:val="22"/>
        </w:rPr>
      </w:pPr>
      <w:r w:rsidRPr="007610A9">
        <w:rPr>
          <w:sz w:val="22"/>
          <w:szCs w:val="22"/>
        </w:rPr>
        <w:t>Odbiorów robót ulegających zakryciu i zanikających oraz częściowych dokonuje w imieniu Zamawiającego Inspektor nadzoru inwestorskiego.</w:t>
      </w:r>
    </w:p>
    <w:p w:rsidR="00713FCE" w:rsidRPr="007610A9" w:rsidRDefault="00713FCE" w:rsidP="00DC69FB">
      <w:pPr>
        <w:numPr>
          <w:ilvl w:val="0"/>
          <w:numId w:val="11"/>
        </w:numPr>
        <w:jc w:val="both"/>
        <w:rPr>
          <w:sz w:val="22"/>
          <w:szCs w:val="22"/>
        </w:rPr>
      </w:pPr>
      <w:r w:rsidRPr="007610A9">
        <w:rPr>
          <w:sz w:val="22"/>
          <w:szCs w:val="22"/>
        </w:rPr>
        <w:t xml:space="preserve">Zamawiający dokona komisyjnego odbioru końcowego robót budowlanych będących przedmiotem Umowy wyznaczając upoważnionych przedstawicieli, przy udziale upoważnionych przedstawicieli Wykonawcy, przystępując do odbioru w ciągu </w:t>
      </w:r>
      <w:r w:rsidR="00881663" w:rsidRPr="007610A9">
        <w:rPr>
          <w:sz w:val="22"/>
          <w:szCs w:val="22"/>
        </w:rPr>
        <w:t xml:space="preserve">5 </w:t>
      </w:r>
      <w:r w:rsidRPr="007610A9">
        <w:rPr>
          <w:sz w:val="22"/>
          <w:szCs w:val="22"/>
        </w:rPr>
        <w:t xml:space="preserve">dni roboczych od dnia zgłoszenia przez Wykonawcę zakończenia robót. Odbiór końcowy zostanie zakończony w ciągu </w:t>
      </w:r>
      <w:r w:rsidR="00FD219B" w:rsidRPr="007610A9">
        <w:rPr>
          <w:sz w:val="22"/>
          <w:szCs w:val="22"/>
        </w:rPr>
        <w:t xml:space="preserve">5 </w:t>
      </w:r>
      <w:r w:rsidRPr="007610A9">
        <w:rPr>
          <w:sz w:val="22"/>
          <w:szCs w:val="22"/>
        </w:rPr>
        <w:t>dni</w:t>
      </w:r>
      <w:r w:rsidR="00146C55" w:rsidRPr="007610A9">
        <w:rPr>
          <w:sz w:val="22"/>
          <w:szCs w:val="22"/>
        </w:rPr>
        <w:t xml:space="preserve">, </w:t>
      </w:r>
      <w:r w:rsidR="004611CA" w:rsidRPr="007610A9">
        <w:rPr>
          <w:sz w:val="22"/>
          <w:szCs w:val="22"/>
        </w:rPr>
        <w:br/>
      </w:r>
      <w:r w:rsidR="00146C55" w:rsidRPr="007610A9">
        <w:rPr>
          <w:sz w:val="22"/>
          <w:szCs w:val="22"/>
        </w:rPr>
        <w:t xml:space="preserve">z zastrzeżeniem postanowień § </w:t>
      </w:r>
      <w:r w:rsidR="00CA11FF" w:rsidRPr="007610A9">
        <w:rPr>
          <w:sz w:val="22"/>
          <w:szCs w:val="22"/>
        </w:rPr>
        <w:t>24</w:t>
      </w:r>
      <w:r w:rsidR="00146C55" w:rsidRPr="007610A9">
        <w:rPr>
          <w:sz w:val="22"/>
          <w:szCs w:val="22"/>
        </w:rPr>
        <w:t xml:space="preserve"> Umowy</w:t>
      </w:r>
      <w:r w:rsidR="008A0019">
        <w:rPr>
          <w:sz w:val="22"/>
          <w:szCs w:val="22"/>
        </w:rPr>
        <w:t xml:space="preserve"> i załącznika nr 5 do Umowy </w:t>
      </w:r>
      <w:r w:rsidR="00146C55" w:rsidRPr="007610A9">
        <w:rPr>
          <w:sz w:val="22"/>
          <w:szCs w:val="22"/>
        </w:rPr>
        <w:t xml:space="preserve">. </w:t>
      </w:r>
    </w:p>
    <w:p w:rsidR="00713FCE" w:rsidRPr="007610A9" w:rsidRDefault="00713FCE" w:rsidP="00DC69FB">
      <w:pPr>
        <w:numPr>
          <w:ilvl w:val="0"/>
          <w:numId w:val="11"/>
        </w:numPr>
        <w:jc w:val="both"/>
        <w:rPr>
          <w:sz w:val="22"/>
          <w:szCs w:val="22"/>
        </w:rPr>
      </w:pPr>
      <w:r w:rsidRPr="007610A9">
        <w:rPr>
          <w:sz w:val="22"/>
          <w:szCs w:val="22"/>
        </w:rPr>
        <w:t xml:space="preserve">Zamawiający jest zobowiązany przystępować do odbiorów robót i dokonywać odbiorów robót w terminach wynikających z Umowy. </w:t>
      </w:r>
    </w:p>
    <w:p w:rsidR="00713FCE" w:rsidRPr="007610A9" w:rsidRDefault="00713FCE" w:rsidP="00DC69FB">
      <w:pPr>
        <w:numPr>
          <w:ilvl w:val="0"/>
          <w:numId w:val="11"/>
        </w:numPr>
        <w:jc w:val="both"/>
        <w:rPr>
          <w:sz w:val="22"/>
          <w:szCs w:val="22"/>
        </w:rPr>
      </w:pPr>
      <w:r w:rsidRPr="007610A9">
        <w:rPr>
          <w:sz w:val="22"/>
          <w:szCs w:val="22"/>
        </w:rPr>
        <w:t>Od dnia przekazania Terenu budowy Wykonawcy przez Zamawiającego do dnia sporządzenia Protokołu odbioru końcowego, Zamawiającego obciążają koszty:</w:t>
      </w:r>
    </w:p>
    <w:p w:rsidR="00713FCE" w:rsidRPr="007610A9" w:rsidRDefault="00713FCE" w:rsidP="00DC69FB">
      <w:pPr>
        <w:numPr>
          <w:ilvl w:val="0"/>
          <w:numId w:val="14"/>
        </w:numPr>
        <w:jc w:val="both"/>
        <w:rPr>
          <w:sz w:val="22"/>
          <w:szCs w:val="22"/>
        </w:rPr>
      </w:pPr>
      <w:r w:rsidRPr="007610A9">
        <w:rPr>
          <w:sz w:val="22"/>
          <w:szCs w:val="22"/>
        </w:rPr>
        <w:t xml:space="preserve">zaspokojenia roszczeń wynikających z nieszczęśliwych wypadków lub szkód, spowodowanych przez Zamawiającego lub przez osobę przez niego zatrudnioną albo przez podmiot działający na mocy innej zawartej z nim umowy, </w:t>
      </w:r>
    </w:p>
    <w:p w:rsidR="00617BA4" w:rsidRPr="007610A9" w:rsidRDefault="00713FCE" w:rsidP="00DC69FB">
      <w:pPr>
        <w:numPr>
          <w:ilvl w:val="0"/>
          <w:numId w:val="14"/>
        </w:numPr>
        <w:jc w:val="both"/>
        <w:rPr>
          <w:sz w:val="22"/>
          <w:szCs w:val="22"/>
        </w:rPr>
      </w:pPr>
      <w:r w:rsidRPr="007610A9">
        <w:rPr>
          <w:sz w:val="22"/>
          <w:szCs w:val="22"/>
        </w:rPr>
        <w:t>związane z wystąpieniem szkody w zakresie, w jakim jest ona następstwem przyczyn leżących po stronie Zamawiającego, w tym błędu Zamawiającego lub Wady ukrytej w Dokumentacji projektowej lub STWiORB, w Materiałach, maszynach lub urządzeniach dostarczonych przez Zamawiającego</w:t>
      </w:r>
      <w:r w:rsidR="00CA11FF" w:rsidRPr="007610A9">
        <w:rPr>
          <w:sz w:val="22"/>
          <w:szCs w:val="22"/>
        </w:rPr>
        <w:t>.</w:t>
      </w:r>
    </w:p>
    <w:p w:rsidR="00CA11FF" w:rsidRPr="007610A9" w:rsidRDefault="00CA11FF" w:rsidP="00610EDC">
      <w:pPr>
        <w:jc w:val="both"/>
        <w:rPr>
          <w:b/>
          <w:sz w:val="22"/>
          <w:szCs w:val="22"/>
        </w:rPr>
      </w:pPr>
    </w:p>
    <w:p w:rsidR="00617BA4" w:rsidRPr="007610A9" w:rsidRDefault="00617BA4" w:rsidP="002529F3">
      <w:pPr>
        <w:rPr>
          <w:b/>
          <w:sz w:val="22"/>
          <w:szCs w:val="22"/>
        </w:rPr>
      </w:pPr>
      <w:r w:rsidRPr="007610A9">
        <w:rPr>
          <w:b/>
          <w:sz w:val="22"/>
          <w:szCs w:val="22"/>
        </w:rPr>
        <w:t>§ 4.</w:t>
      </w:r>
    </w:p>
    <w:p w:rsidR="00617BA4" w:rsidRPr="007610A9" w:rsidRDefault="00617BA4" w:rsidP="002529F3">
      <w:pPr>
        <w:rPr>
          <w:b/>
          <w:sz w:val="22"/>
          <w:szCs w:val="22"/>
          <w:u w:val="single"/>
        </w:rPr>
      </w:pPr>
      <w:r w:rsidRPr="007610A9">
        <w:rPr>
          <w:b/>
          <w:sz w:val="22"/>
          <w:szCs w:val="22"/>
        </w:rPr>
        <w:t>ZARZADZANIE REALIZACJĄ UMOWY</w:t>
      </w:r>
      <w:r w:rsidR="00CE68F4" w:rsidRPr="007610A9">
        <w:rPr>
          <w:b/>
          <w:sz w:val="22"/>
          <w:szCs w:val="22"/>
        </w:rPr>
        <w:t>.</w:t>
      </w:r>
    </w:p>
    <w:p w:rsidR="00FE78E0"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Zamawiający wyznacza do pełnienia obowiązków Inspektora nadzoru inwestorskiego</w:t>
      </w:r>
    </w:p>
    <w:p w:rsidR="00FE78E0" w:rsidRPr="008A0019" w:rsidRDefault="00FE78E0" w:rsidP="00610EDC">
      <w:pPr>
        <w:pStyle w:val="Teksttreci"/>
        <w:spacing w:line="240" w:lineRule="auto"/>
        <w:ind w:left="360"/>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 xml:space="preserve">- </w:t>
      </w:r>
      <w:r w:rsidR="00643AD0" w:rsidRPr="007610A9">
        <w:rPr>
          <w:rFonts w:ascii="Times New Roman" w:eastAsia="Times New Roman" w:hAnsi="Times New Roman" w:cs="Times New Roman"/>
          <w:b/>
          <w:bCs/>
          <w:color w:val="auto"/>
          <w:sz w:val="22"/>
          <w:szCs w:val="22"/>
        </w:rPr>
        <w:t>…………………….</w:t>
      </w:r>
      <w:r w:rsidRPr="008A0019">
        <w:rPr>
          <w:rFonts w:ascii="Times New Roman" w:eastAsia="Times New Roman" w:hAnsi="Times New Roman" w:cs="Times New Roman"/>
          <w:color w:val="auto"/>
          <w:sz w:val="22"/>
          <w:szCs w:val="22"/>
        </w:rPr>
        <w:t>w branży konstrukcyjn</w:t>
      </w:r>
      <w:r w:rsidR="006B75D8" w:rsidRPr="008A0019">
        <w:rPr>
          <w:rFonts w:ascii="Times New Roman" w:eastAsia="Times New Roman" w:hAnsi="Times New Roman" w:cs="Times New Roman"/>
          <w:color w:val="auto"/>
          <w:sz w:val="22"/>
          <w:szCs w:val="22"/>
        </w:rPr>
        <w:t>o-budowlanej;</w:t>
      </w:r>
    </w:p>
    <w:p w:rsidR="00FE78E0" w:rsidRPr="008A0019" w:rsidRDefault="00FE78E0" w:rsidP="00610EDC">
      <w:pPr>
        <w:pStyle w:val="Teksttreci"/>
        <w:spacing w:line="240" w:lineRule="auto"/>
        <w:ind w:left="360"/>
        <w:rPr>
          <w:rFonts w:ascii="Times New Roman" w:eastAsia="Times New Roman" w:hAnsi="Times New Roman" w:cs="Times New Roman"/>
          <w:color w:val="auto"/>
          <w:sz w:val="22"/>
          <w:szCs w:val="22"/>
        </w:rPr>
      </w:pPr>
      <w:r w:rsidRPr="008A0019">
        <w:rPr>
          <w:rFonts w:ascii="Times New Roman" w:eastAsia="Times New Roman" w:hAnsi="Times New Roman" w:cs="Times New Roman"/>
          <w:color w:val="auto"/>
          <w:sz w:val="22"/>
          <w:szCs w:val="22"/>
        </w:rPr>
        <w:t>- ……………………….. w branży instalacji sanitarnych</w:t>
      </w:r>
      <w:r w:rsidR="006B75D8" w:rsidRPr="008A0019">
        <w:rPr>
          <w:rFonts w:ascii="Times New Roman" w:eastAsia="Times New Roman" w:hAnsi="Times New Roman" w:cs="Times New Roman"/>
          <w:color w:val="auto"/>
          <w:sz w:val="22"/>
          <w:szCs w:val="22"/>
        </w:rPr>
        <w:t>;</w:t>
      </w:r>
    </w:p>
    <w:p w:rsidR="00505263" w:rsidRPr="008A0019" w:rsidRDefault="00FE78E0" w:rsidP="00610EDC">
      <w:pPr>
        <w:pStyle w:val="Teksttreci"/>
        <w:spacing w:line="240" w:lineRule="auto"/>
        <w:ind w:left="360"/>
        <w:rPr>
          <w:rFonts w:ascii="Times New Roman" w:eastAsia="Times New Roman" w:hAnsi="Times New Roman" w:cs="Times New Roman"/>
          <w:color w:val="auto"/>
          <w:sz w:val="22"/>
          <w:szCs w:val="22"/>
        </w:rPr>
      </w:pPr>
      <w:r w:rsidRPr="008A0019">
        <w:rPr>
          <w:rFonts w:ascii="Times New Roman" w:eastAsia="Times New Roman" w:hAnsi="Times New Roman" w:cs="Times New Roman"/>
          <w:color w:val="auto"/>
          <w:sz w:val="22"/>
          <w:szCs w:val="22"/>
        </w:rPr>
        <w:t xml:space="preserve">- </w:t>
      </w:r>
      <w:r w:rsidR="00643AD0" w:rsidRPr="008A0019">
        <w:rPr>
          <w:rFonts w:ascii="Times New Roman" w:eastAsia="Times New Roman" w:hAnsi="Times New Roman" w:cs="Times New Roman"/>
          <w:b/>
          <w:bCs/>
          <w:color w:val="auto"/>
          <w:sz w:val="22"/>
          <w:szCs w:val="22"/>
        </w:rPr>
        <w:t>…………………</w:t>
      </w:r>
      <w:r w:rsidR="006048F6" w:rsidRPr="008A0019">
        <w:rPr>
          <w:rFonts w:ascii="Times New Roman" w:eastAsia="Times New Roman" w:hAnsi="Times New Roman" w:cs="Times New Roman"/>
          <w:color w:val="auto"/>
          <w:sz w:val="22"/>
          <w:szCs w:val="22"/>
        </w:rPr>
        <w:t xml:space="preserve"> </w:t>
      </w:r>
      <w:r w:rsidRPr="008A0019">
        <w:rPr>
          <w:rFonts w:ascii="Times New Roman" w:eastAsia="Times New Roman" w:hAnsi="Times New Roman" w:cs="Times New Roman"/>
          <w:color w:val="auto"/>
          <w:sz w:val="22"/>
          <w:szCs w:val="22"/>
        </w:rPr>
        <w:t>w branży instalacji elektrycznych</w:t>
      </w:r>
      <w:r w:rsidR="006B75D8" w:rsidRPr="008A0019">
        <w:rPr>
          <w:rFonts w:ascii="Times New Roman" w:eastAsia="Times New Roman" w:hAnsi="Times New Roman" w:cs="Times New Roman"/>
          <w:color w:val="auto"/>
          <w:sz w:val="22"/>
          <w:szCs w:val="22"/>
        </w:rPr>
        <w:t>;</w:t>
      </w:r>
    </w:p>
    <w:p w:rsidR="006B75D8" w:rsidRPr="007610A9" w:rsidRDefault="006B75D8" w:rsidP="00610EDC">
      <w:pPr>
        <w:pStyle w:val="Teksttreci"/>
        <w:spacing w:line="240" w:lineRule="auto"/>
        <w:ind w:left="360"/>
        <w:rPr>
          <w:rFonts w:ascii="Times New Roman" w:eastAsia="Times New Roman" w:hAnsi="Times New Roman" w:cs="Times New Roman"/>
          <w:color w:val="auto"/>
          <w:sz w:val="22"/>
          <w:szCs w:val="22"/>
        </w:rPr>
      </w:pPr>
      <w:r w:rsidRPr="008A0019">
        <w:rPr>
          <w:rFonts w:ascii="Times New Roman" w:eastAsia="Times New Roman" w:hAnsi="Times New Roman" w:cs="Times New Roman"/>
          <w:color w:val="auto"/>
          <w:sz w:val="22"/>
          <w:szCs w:val="22"/>
        </w:rPr>
        <w:t xml:space="preserve">- </w:t>
      </w:r>
      <w:r w:rsidR="00643AD0" w:rsidRPr="008A0019">
        <w:rPr>
          <w:rFonts w:ascii="Times New Roman" w:eastAsia="Times New Roman" w:hAnsi="Times New Roman" w:cs="Times New Roman"/>
          <w:b/>
          <w:bCs/>
          <w:color w:val="auto"/>
          <w:sz w:val="22"/>
          <w:szCs w:val="22"/>
        </w:rPr>
        <w:t>…………………..</w:t>
      </w:r>
      <w:r w:rsidR="006048F6" w:rsidRPr="008A0019">
        <w:rPr>
          <w:rFonts w:ascii="Times New Roman" w:eastAsia="Times New Roman" w:hAnsi="Times New Roman" w:cs="Times New Roman"/>
          <w:color w:val="auto"/>
          <w:sz w:val="22"/>
          <w:szCs w:val="22"/>
        </w:rPr>
        <w:t xml:space="preserve"> jako Koordynatora Zadania</w:t>
      </w:r>
      <w:r w:rsidR="00643AD0" w:rsidRPr="008A0019">
        <w:rPr>
          <w:rFonts w:ascii="Times New Roman" w:eastAsia="Times New Roman" w:hAnsi="Times New Roman" w:cs="Times New Roman"/>
          <w:color w:val="auto"/>
          <w:sz w:val="22"/>
          <w:szCs w:val="22"/>
        </w:rPr>
        <w:t>, pełniącego również funkcję koordynatora czynności inspektorów nadzoru inwestorskiego na budowie.</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 xml:space="preserve">Do koordynowania </w:t>
      </w:r>
      <w:r w:rsidR="00FE78E0" w:rsidRPr="007610A9">
        <w:rPr>
          <w:rFonts w:ascii="Times New Roman" w:eastAsia="Times New Roman" w:hAnsi="Times New Roman" w:cs="Times New Roman"/>
          <w:color w:val="auto"/>
          <w:sz w:val="22"/>
          <w:szCs w:val="22"/>
        </w:rPr>
        <w:t>pracą inspektorów nadzoru inwestorskiego</w:t>
      </w:r>
      <w:r w:rsidRPr="007610A9">
        <w:rPr>
          <w:rFonts w:ascii="Times New Roman" w:eastAsia="Times New Roman" w:hAnsi="Times New Roman" w:cs="Times New Roman"/>
          <w:color w:val="auto"/>
          <w:sz w:val="22"/>
          <w:szCs w:val="22"/>
        </w:rPr>
        <w:t xml:space="preserve">, Zamawiający wyznacza </w:t>
      </w:r>
      <w:r w:rsidR="00FD219B" w:rsidRPr="007610A9">
        <w:rPr>
          <w:rFonts w:ascii="Times New Roman" w:eastAsia="Times New Roman" w:hAnsi="Times New Roman" w:cs="Times New Roman"/>
          <w:color w:val="auto"/>
          <w:sz w:val="22"/>
          <w:szCs w:val="22"/>
        </w:rPr>
        <w:t>Koordynatora Zadania</w:t>
      </w:r>
      <w:r w:rsidRPr="007610A9">
        <w:rPr>
          <w:rFonts w:ascii="Times New Roman" w:eastAsia="Times New Roman" w:hAnsi="Times New Roman" w:cs="Times New Roman"/>
          <w:color w:val="auto"/>
          <w:sz w:val="22"/>
          <w:szCs w:val="22"/>
        </w:rPr>
        <w:t>, o którym mowa ust. 1</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 xml:space="preserve">W terminie </w:t>
      </w:r>
      <w:r w:rsidR="00C055C1" w:rsidRPr="007610A9">
        <w:rPr>
          <w:rFonts w:ascii="Times New Roman" w:eastAsia="Times New Roman" w:hAnsi="Times New Roman" w:cs="Times New Roman"/>
          <w:color w:val="auto"/>
          <w:sz w:val="22"/>
          <w:szCs w:val="22"/>
        </w:rPr>
        <w:t xml:space="preserve">5 </w:t>
      </w:r>
      <w:r w:rsidRPr="007610A9">
        <w:rPr>
          <w:rFonts w:ascii="Times New Roman" w:eastAsia="Times New Roman" w:hAnsi="Times New Roman" w:cs="Times New Roman"/>
          <w:color w:val="auto"/>
          <w:sz w:val="22"/>
          <w:szCs w:val="22"/>
        </w:rPr>
        <w:t xml:space="preserve">dni roboczych od dnia zawarcia Umowy Zamawiający przekaże Wykonawcy pisemną informację na temat zakresu umocowania i uprawnień osoby wskazanej w ust. 2. </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Inspektor nadzoru inwestorskiego jest upoważniony do bieżącej koordynacji robót realizowanych na podstawie Umowy; kontroli jakości robót, ich wykonania zgodnie z Harmonogramem rzeczowo – finansowym, do odbiorów robót wykonanych zgodnie z Dokumentacją projektową i STWiORB oraz jest odpowiedzialny za kontrolę obmiarów robót i pełni funkcje inspektora nadzoru inwestorskiego w rozumieniu PrBud.</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 xml:space="preserve">Inspektor nadzoru inwestorskiego wypełnia swoje obowiązki wydając polecenia, decyzje, zgody i akceptacje, które są obowiązujące dla Wykonawcy. Wykonawca </w:t>
      </w:r>
      <w:r w:rsidR="00FD219B" w:rsidRPr="007610A9">
        <w:rPr>
          <w:rFonts w:ascii="Times New Roman" w:eastAsia="Times New Roman" w:hAnsi="Times New Roman" w:cs="Times New Roman"/>
          <w:color w:val="auto"/>
          <w:sz w:val="22"/>
          <w:szCs w:val="22"/>
        </w:rPr>
        <w:t xml:space="preserve">z zastrzeżeniem dokonania </w:t>
      </w:r>
      <w:r w:rsidR="00FD219B" w:rsidRPr="007610A9">
        <w:rPr>
          <w:rFonts w:ascii="Times New Roman" w:eastAsia="Times New Roman" w:hAnsi="Times New Roman" w:cs="Times New Roman"/>
          <w:color w:val="auto"/>
          <w:sz w:val="22"/>
          <w:szCs w:val="22"/>
        </w:rPr>
        <w:lastRenderedPageBreak/>
        <w:t xml:space="preserve">odpowiedniego wpisu do Dziennika budowy, </w:t>
      </w:r>
      <w:r w:rsidRPr="007610A9">
        <w:rPr>
          <w:rFonts w:ascii="Times New Roman" w:eastAsia="Times New Roman" w:hAnsi="Times New Roman" w:cs="Times New Roman"/>
          <w:color w:val="auto"/>
          <w:sz w:val="22"/>
          <w:szCs w:val="22"/>
        </w:rPr>
        <w:t xml:space="preserve">ma prawo zgłosić Zamawiającemu na piśmie w terminie </w:t>
      </w:r>
      <w:r w:rsidR="00C055C1" w:rsidRPr="007610A9">
        <w:rPr>
          <w:rFonts w:ascii="Times New Roman" w:eastAsia="Times New Roman" w:hAnsi="Times New Roman" w:cs="Times New Roman"/>
          <w:color w:val="auto"/>
          <w:sz w:val="22"/>
          <w:szCs w:val="22"/>
        </w:rPr>
        <w:t xml:space="preserve">5 </w:t>
      </w:r>
      <w:r w:rsidRPr="007610A9">
        <w:rPr>
          <w:rFonts w:ascii="Times New Roman" w:eastAsia="Times New Roman" w:hAnsi="Times New Roman" w:cs="Times New Roman"/>
          <w:color w:val="auto"/>
          <w:sz w:val="22"/>
          <w:szCs w:val="22"/>
        </w:rPr>
        <w:t xml:space="preserve">dni roboczych zastrzeżenia do decyzji i poleceń Inspektora nadzoru inwestorskiego. Zastrzeżenia wraz z ze stanowiskiem Inspektora do zastrzeżeń, będą podlegały rozstrzygnięciu przez Zamawiającego.  </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 xml:space="preserve">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Zamawiającego, wydawanego w terminie </w:t>
      </w:r>
      <w:r w:rsidR="00C055C1" w:rsidRPr="007610A9">
        <w:rPr>
          <w:rFonts w:ascii="Times New Roman" w:eastAsia="Times New Roman" w:hAnsi="Times New Roman" w:cs="Times New Roman"/>
          <w:color w:val="auto"/>
          <w:sz w:val="22"/>
          <w:szCs w:val="22"/>
        </w:rPr>
        <w:t xml:space="preserve">5 </w:t>
      </w:r>
      <w:r w:rsidRPr="007610A9">
        <w:rPr>
          <w:rFonts w:ascii="Times New Roman" w:eastAsia="Times New Roman" w:hAnsi="Times New Roman" w:cs="Times New Roman"/>
          <w:color w:val="auto"/>
          <w:sz w:val="22"/>
          <w:szCs w:val="22"/>
        </w:rPr>
        <w:t xml:space="preserve">dni od wystąpienia z takim wnioskiem przez Wykonawcę. Brak pisemnego potwierdzenia przez Zamawiającego zmian we wskazanym terminie zwalnia Wykonawcę z obowiązku wykonania poleceń Inspektora nadzoru inwestorskiego i z odpowiedzialności za ich niewykonanie, z wyjątkiem czynności i poleceń związanych z bezpieczeństwem i higieną pracy, zabezpieczeniem mienia i ochroną ppoż. </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Zamawiający zastrzega sobie prawo do zmiany osoby pełniącej funkcję Inspektora nadzoru inwestorskiego.</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 xml:space="preserve">O dokonaniu zmiany Zamawiający powiadomi na piśmie Wykonawcę na </w:t>
      </w:r>
      <w:r w:rsidR="003E5752" w:rsidRPr="007610A9">
        <w:rPr>
          <w:rFonts w:ascii="Times New Roman" w:eastAsia="Times New Roman" w:hAnsi="Times New Roman" w:cs="Times New Roman"/>
          <w:color w:val="auto"/>
          <w:sz w:val="22"/>
          <w:szCs w:val="22"/>
        </w:rPr>
        <w:t xml:space="preserve">5 </w:t>
      </w:r>
      <w:r w:rsidRPr="007610A9">
        <w:rPr>
          <w:rFonts w:ascii="Times New Roman" w:eastAsia="Times New Roman" w:hAnsi="Times New Roman" w:cs="Times New Roman"/>
          <w:color w:val="auto"/>
          <w:sz w:val="22"/>
          <w:szCs w:val="22"/>
        </w:rPr>
        <w:t>dni roboczych przed dokonaniem zmiany.</w:t>
      </w:r>
    </w:p>
    <w:p w:rsidR="00617BA4" w:rsidRPr="007610A9" w:rsidRDefault="00617BA4" w:rsidP="00DC69FB">
      <w:pPr>
        <w:pStyle w:val="Teksttreci"/>
        <w:numPr>
          <w:ilvl w:val="0"/>
          <w:numId w:val="15"/>
        </w:numPr>
        <w:spacing w:line="240" w:lineRule="auto"/>
        <w:rPr>
          <w:rFonts w:ascii="Times New Roman" w:eastAsia="Times New Roman" w:hAnsi="Times New Roman" w:cs="Times New Roman"/>
          <w:color w:val="auto"/>
          <w:sz w:val="22"/>
          <w:szCs w:val="22"/>
        </w:rPr>
      </w:pPr>
      <w:r w:rsidRPr="007610A9">
        <w:rPr>
          <w:rFonts w:ascii="Times New Roman" w:eastAsia="Times New Roman" w:hAnsi="Times New Roman" w:cs="Times New Roman"/>
          <w:color w:val="auto"/>
          <w:sz w:val="22"/>
          <w:szCs w:val="22"/>
        </w:rPr>
        <w:t>Zmiana, osoby pełniącej funkcję Inspektora nadzoru inwestorskiego nie stanowi zmiany Umowy.</w:t>
      </w:r>
    </w:p>
    <w:p w:rsidR="00465A6F" w:rsidRPr="007610A9" w:rsidRDefault="00617BA4" w:rsidP="00DC69FB">
      <w:pPr>
        <w:pStyle w:val="Teksttreci"/>
        <w:numPr>
          <w:ilvl w:val="0"/>
          <w:numId w:val="15"/>
        </w:numPr>
        <w:spacing w:line="240" w:lineRule="auto"/>
        <w:rPr>
          <w:rFonts w:ascii="Times New Roman" w:hAnsi="Times New Roman" w:cs="Times New Roman"/>
          <w:color w:val="auto"/>
          <w:sz w:val="22"/>
          <w:szCs w:val="22"/>
        </w:rPr>
      </w:pPr>
      <w:r w:rsidRPr="007610A9">
        <w:rPr>
          <w:rFonts w:ascii="Times New Roman" w:eastAsia="Times New Roman" w:hAnsi="Times New Roman" w:cs="Times New Roman"/>
          <w:color w:val="auto"/>
          <w:sz w:val="22"/>
          <w:szCs w:val="22"/>
        </w:rPr>
        <w:t>Ilekroć w postanowieniach Umowy jest mowa o Inspektorze nadzoru inwestorskiego należy przez to rozumieć odpowiednio: Koordynatora</w:t>
      </w:r>
      <w:r w:rsidR="008A0019">
        <w:rPr>
          <w:rFonts w:ascii="Times New Roman" w:eastAsia="Times New Roman" w:hAnsi="Times New Roman" w:cs="Times New Roman"/>
          <w:color w:val="auto"/>
          <w:sz w:val="22"/>
          <w:szCs w:val="22"/>
        </w:rPr>
        <w:t xml:space="preserve"> Zadania pełniącego funkcję koordynatora</w:t>
      </w:r>
      <w:r w:rsidRPr="007610A9">
        <w:rPr>
          <w:rFonts w:ascii="Times New Roman" w:eastAsia="Times New Roman" w:hAnsi="Times New Roman" w:cs="Times New Roman"/>
          <w:color w:val="auto"/>
          <w:sz w:val="22"/>
          <w:szCs w:val="22"/>
        </w:rPr>
        <w:t xml:space="preserve"> inspektorów nadzoru</w:t>
      </w:r>
      <w:r w:rsidR="008A0019">
        <w:rPr>
          <w:rFonts w:ascii="Times New Roman" w:eastAsia="Times New Roman" w:hAnsi="Times New Roman" w:cs="Times New Roman"/>
          <w:color w:val="auto"/>
          <w:sz w:val="22"/>
          <w:szCs w:val="22"/>
        </w:rPr>
        <w:t>,</w:t>
      </w:r>
      <w:r w:rsidRPr="007610A9">
        <w:rPr>
          <w:rFonts w:ascii="Times New Roman" w:eastAsia="Times New Roman" w:hAnsi="Times New Roman" w:cs="Times New Roman"/>
          <w:color w:val="auto"/>
          <w:sz w:val="22"/>
          <w:szCs w:val="22"/>
        </w:rPr>
        <w:t xml:space="preserve"> powołanego przez Zamawiającego</w:t>
      </w:r>
      <w:r w:rsidR="00F26E37" w:rsidRPr="007610A9">
        <w:rPr>
          <w:rFonts w:ascii="Times New Roman" w:eastAsia="Times New Roman" w:hAnsi="Times New Roman" w:cs="Times New Roman"/>
          <w:color w:val="auto"/>
          <w:sz w:val="22"/>
          <w:szCs w:val="22"/>
        </w:rPr>
        <w:t xml:space="preserve">, </w:t>
      </w:r>
      <w:r w:rsidR="008A0019">
        <w:rPr>
          <w:rFonts w:ascii="Times New Roman" w:eastAsia="Times New Roman" w:hAnsi="Times New Roman" w:cs="Times New Roman"/>
          <w:color w:val="auto"/>
          <w:sz w:val="22"/>
          <w:szCs w:val="22"/>
        </w:rPr>
        <w:t xml:space="preserve">a wskazanego w </w:t>
      </w:r>
      <w:r w:rsidR="00F26E37" w:rsidRPr="007610A9">
        <w:rPr>
          <w:rFonts w:ascii="Times New Roman" w:eastAsia="Times New Roman" w:hAnsi="Times New Roman" w:cs="Times New Roman"/>
          <w:color w:val="auto"/>
          <w:sz w:val="22"/>
          <w:szCs w:val="22"/>
        </w:rPr>
        <w:t xml:space="preserve"> ust</w:t>
      </w:r>
      <w:r w:rsidRPr="007610A9">
        <w:rPr>
          <w:rFonts w:ascii="Times New Roman" w:eastAsia="Times New Roman" w:hAnsi="Times New Roman" w:cs="Times New Roman"/>
          <w:color w:val="auto"/>
          <w:sz w:val="22"/>
          <w:szCs w:val="22"/>
        </w:rPr>
        <w:t>.</w:t>
      </w:r>
      <w:r w:rsidRPr="007610A9">
        <w:rPr>
          <w:rFonts w:ascii="Times New Roman" w:hAnsi="Times New Roman" w:cs="Times New Roman"/>
          <w:color w:val="auto"/>
          <w:sz w:val="22"/>
          <w:szCs w:val="22"/>
        </w:rPr>
        <w:t xml:space="preserve"> </w:t>
      </w:r>
      <w:r w:rsidR="00F26E37" w:rsidRPr="007610A9">
        <w:rPr>
          <w:rFonts w:ascii="Times New Roman" w:hAnsi="Times New Roman" w:cs="Times New Roman"/>
          <w:color w:val="auto"/>
          <w:sz w:val="22"/>
          <w:szCs w:val="22"/>
        </w:rPr>
        <w:t>2 Umowy</w:t>
      </w:r>
      <w:r w:rsidR="008A0019">
        <w:rPr>
          <w:rFonts w:ascii="Times New Roman" w:hAnsi="Times New Roman" w:cs="Times New Roman"/>
          <w:color w:val="auto"/>
          <w:sz w:val="22"/>
          <w:szCs w:val="22"/>
        </w:rPr>
        <w:t>.</w:t>
      </w:r>
    </w:p>
    <w:p w:rsidR="00422DF3" w:rsidRPr="007610A9" w:rsidRDefault="00422DF3" w:rsidP="002529F3">
      <w:pPr>
        <w:jc w:val="both"/>
        <w:rPr>
          <w:sz w:val="22"/>
          <w:szCs w:val="22"/>
        </w:rPr>
      </w:pPr>
    </w:p>
    <w:p w:rsidR="00422DF3" w:rsidRPr="007610A9" w:rsidRDefault="00422DF3" w:rsidP="002529F3">
      <w:pPr>
        <w:rPr>
          <w:b/>
          <w:sz w:val="22"/>
          <w:szCs w:val="22"/>
        </w:rPr>
      </w:pPr>
      <w:r w:rsidRPr="007610A9">
        <w:rPr>
          <w:b/>
          <w:sz w:val="22"/>
          <w:szCs w:val="22"/>
        </w:rPr>
        <w:t>§ 5.</w:t>
      </w:r>
    </w:p>
    <w:p w:rsidR="00422DF3" w:rsidRPr="007610A9" w:rsidRDefault="00422DF3" w:rsidP="002529F3">
      <w:pPr>
        <w:rPr>
          <w:sz w:val="22"/>
          <w:szCs w:val="22"/>
        </w:rPr>
      </w:pPr>
      <w:r w:rsidRPr="007610A9">
        <w:rPr>
          <w:b/>
          <w:sz w:val="22"/>
          <w:szCs w:val="22"/>
        </w:rPr>
        <w:t>NARADY KOORDYNACYJNE</w:t>
      </w:r>
      <w:r w:rsidR="00CE68F4" w:rsidRPr="007610A9">
        <w:rPr>
          <w:b/>
          <w:sz w:val="22"/>
          <w:szCs w:val="22"/>
        </w:rPr>
        <w:t>.</w:t>
      </w:r>
    </w:p>
    <w:p w:rsidR="00422DF3" w:rsidRPr="008A0019" w:rsidRDefault="00422DF3" w:rsidP="00DC69FB">
      <w:pPr>
        <w:numPr>
          <w:ilvl w:val="0"/>
          <w:numId w:val="16"/>
        </w:numPr>
        <w:jc w:val="both"/>
        <w:rPr>
          <w:sz w:val="22"/>
          <w:szCs w:val="22"/>
        </w:rPr>
      </w:pPr>
      <w:r w:rsidRPr="008A0019">
        <w:rPr>
          <w:sz w:val="22"/>
          <w:szCs w:val="22"/>
        </w:rPr>
        <w:t xml:space="preserve">Inspektor nadzoru inwestorskiego jest uprawniony do zwoływania narad koordynacyjnych z udziałem przedstawicieli Wykonawcy, Zamawiającego i inspektorów nadzoru oraz innych zaproszonych osób. Ustala się następującą częstotliwość narad koordynacyjnych: </w:t>
      </w:r>
      <w:r w:rsidR="00C02930" w:rsidRPr="008A0019">
        <w:rPr>
          <w:sz w:val="22"/>
          <w:szCs w:val="22"/>
        </w:rPr>
        <w:t xml:space="preserve">co siedem dni, począwszy od daty zawarcia umowy. </w:t>
      </w:r>
    </w:p>
    <w:p w:rsidR="00422DF3" w:rsidRPr="007610A9" w:rsidRDefault="00422DF3" w:rsidP="00DC69FB">
      <w:pPr>
        <w:numPr>
          <w:ilvl w:val="0"/>
          <w:numId w:val="16"/>
        </w:numPr>
        <w:jc w:val="both"/>
        <w:rPr>
          <w:sz w:val="22"/>
          <w:szCs w:val="22"/>
        </w:rPr>
      </w:pPr>
      <w:r w:rsidRPr="007610A9">
        <w:rPr>
          <w:sz w:val="22"/>
          <w:szCs w:val="22"/>
        </w:rPr>
        <w:t>Celem narad koordynacyjnych jest omawianie lub wyjaśnianie bieżących spraw dotyczących wykonania i zaawansowania robót, w szczególności dotyczących postępu prac albo nieprawidłowości w wykonywaniu robót lub zagrożenia terminowego wykonania Umowy.</w:t>
      </w:r>
    </w:p>
    <w:p w:rsidR="00422DF3" w:rsidRPr="007610A9" w:rsidRDefault="00422DF3" w:rsidP="00DC69FB">
      <w:pPr>
        <w:numPr>
          <w:ilvl w:val="0"/>
          <w:numId w:val="16"/>
        </w:numPr>
        <w:jc w:val="both"/>
        <w:rPr>
          <w:sz w:val="22"/>
          <w:szCs w:val="22"/>
        </w:rPr>
      </w:pPr>
      <w:r w:rsidRPr="007610A9">
        <w:rPr>
          <w:sz w:val="22"/>
          <w:szCs w:val="22"/>
        </w:rPr>
        <w:t>Kierownik budowy oraz odpowiedni kierownicy robót są zobowiązani uczestniczyć w naradach koordynacyjnych.</w:t>
      </w:r>
    </w:p>
    <w:p w:rsidR="00422DF3" w:rsidRPr="007610A9" w:rsidRDefault="00422DF3" w:rsidP="00DC69FB">
      <w:pPr>
        <w:numPr>
          <w:ilvl w:val="0"/>
          <w:numId w:val="16"/>
        </w:numPr>
        <w:jc w:val="both"/>
        <w:rPr>
          <w:sz w:val="22"/>
          <w:szCs w:val="22"/>
        </w:rPr>
      </w:pPr>
      <w:r w:rsidRPr="007610A9">
        <w:rPr>
          <w:sz w:val="22"/>
          <w:szCs w:val="22"/>
        </w:rPr>
        <w:t xml:space="preserve">Inspektor nadzoru inwestorskiego informuje z </w:t>
      </w:r>
      <w:r w:rsidR="003E5752" w:rsidRPr="007610A9">
        <w:rPr>
          <w:sz w:val="22"/>
          <w:szCs w:val="22"/>
        </w:rPr>
        <w:t>2</w:t>
      </w:r>
      <w:r w:rsidR="00AB1EB7" w:rsidRPr="007610A9">
        <w:rPr>
          <w:sz w:val="22"/>
          <w:szCs w:val="22"/>
        </w:rPr>
        <w:t xml:space="preserve"> </w:t>
      </w:r>
      <w:r w:rsidRPr="007610A9">
        <w:rPr>
          <w:sz w:val="22"/>
          <w:szCs w:val="22"/>
        </w:rPr>
        <w:t>dniowym wyprzedzeniem uczestników narady koordynacyjnej o terminie i miejscu narady, prowadzi naradę i zapewnia jej protokołowanie, a kopie protokołu lub ustaleń dostarcza wszystkim osobom zaproszonym na naradę.</w:t>
      </w:r>
    </w:p>
    <w:p w:rsidR="00422DF3" w:rsidRPr="007610A9" w:rsidRDefault="00422DF3" w:rsidP="00DC69FB">
      <w:pPr>
        <w:numPr>
          <w:ilvl w:val="0"/>
          <w:numId w:val="16"/>
        </w:numPr>
        <w:jc w:val="both"/>
        <w:rPr>
          <w:sz w:val="22"/>
          <w:szCs w:val="22"/>
        </w:rPr>
      </w:pPr>
      <w:r w:rsidRPr="007610A9">
        <w:rPr>
          <w:sz w:val="22"/>
          <w:szCs w:val="22"/>
        </w:rPr>
        <w:t xml:space="preserve">Do ustaleń zapisanych w protokole narady koordynacyjnej, uczestnicy mogą wnieść uwagi w ciągu </w:t>
      </w:r>
      <w:r w:rsidR="003E5752" w:rsidRPr="007610A9">
        <w:rPr>
          <w:sz w:val="22"/>
          <w:szCs w:val="22"/>
        </w:rPr>
        <w:t xml:space="preserve">2 </w:t>
      </w:r>
      <w:r w:rsidRPr="007610A9">
        <w:rPr>
          <w:sz w:val="22"/>
          <w:szCs w:val="22"/>
        </w:rPr>
        <w:t>dni roboczych licząc od dnia otrzymania protokołu. Po tym terminie ustalenia uważa się za wiążące</w:t>
      </w:r>
      <w:r w:rsidR="00AE477F" w:rsidRPr="007610A9">
        <w:rPr>
          <w:sz w:val="22"/>
          <w:szCs w:val="22"/>
        </w:rPr>
        <w:t>.</w:t>
      </w:r>
    </w:p>
    <w:p w:rsidR="00422DF3" w:rsidRPr="007610A9" w:rsidRDefault="00422DF3" w:rsidP="002529F3">
      <w:pPr>
        <w:rPr>
          <w:sz w:val="22"/>
          <w:szCs w:val="22"/>
        </w:rPr>
      </w:pPr>
    </w:p>
    <w:p w:rsidR="008E65D5" w:rsidRPr="007610A9" w:rsidRDefault="008E65D5" w:rsidP="008E65D5">
      <w:pPr>
        <w:rPr>
          <w:b/>
          <w:sz w:val="22"/>
          <w:szCs w:val="22"/>
        </w:rPr>
      </w:pPr>
      <w:r w:rsidRPr="007610A9">
        <w:rPr>
          <w:b/>
          <w:sz w:val="22"/>
          <w:szCs w:val="22"/>
        </w:rPr>
        <w:t>§ 6.</w:t>
      </w:r>
    </w:p>
    <w:p w:rsidR="00422DF3" w:rsidRPr="007610A9" w:rsidRDefault="008E65D5" w:rsidP="008E65D5">
      <w:pPr>
        <w:rPr>
          <w:sz w:val="22"/>
          <w:szCs w:val="22"/>
        </w:rPr>
      </w:pPr>
      <w:r w:rsidRPr="007610A9">
        <w:rPr>
          <w:b/>
          <w:sz w:val="22"/>
          <w:szCs w:val="22"/>
        </w:rPr>
        <w:t>OBOWIAZKI WYKONAWCY</w:t>
      </w:r>
      <w:r w:rsidR="00CE68F4" w:rsidRPr="007610A9">
        <w:rPr>
          <w:b/>
          <w:sz w:val="22"/>
          <w:szCs w:val="22"/>
        </w:rPr>
        <w:t>.</w:t>
      </w:r>
    </w:p>
    <w:p w:rsidR="008E65D5" w:rsidRPr="007610A9" w:rsidRDefault="008E65D5" w:rsidP="00DC69FB">
      <w:pPr>
        <w:numPr>
          <w:ilvl w:val="0"/>
          <w:numId w:val="17"/>
        </w:numPr>
        <w:jc w:val="both"/>
        <w:rPr>
          <w:sz w:val="22"/>
          <w:szCs w:val="22"/>
        </w:rPr>
      </w:pPr>
      <w:r w:rsidRPr="007610A9">
        <w:rPr>
          <w:sz w:val="22"/>
          <w:szCs w:val="22"/>
        </w:rPr>
        <w:t xml:space="preserve">Wykonawca ma obowiązek wykonywania przedmiotu Umowy z należytą starannością zgodnie z Umową, Ofertą i Dokumentacją projektową, STWiORB, nienaruszającymi Umowy poleceniami Inspektora nadzoru inwestorskiego, </w:t>
      </w:r>
      <w:r w:rsidR="00ED23D9" w:rsidRPr="007610A9">
        <w:rPr>
          <w:sz w:val="22"/>
          <w:szCs w:val="22"/>
        </w:rPr>
        <w:t xml:space="preserve">zgodnie ze sztuką, </w:t>
      </w:r>
      <w:r w:rsidRPr="007610A9">
        <w:rPr>
          <w:sz w:val="22"/>
          <w:szCs w:val="22"/>
        </w:rPr>
        <w:t>zasadami wiedzy technicznej oraz przepisami prawa powszechnie obowiązującego.</w:t>
      </w:r>
    </w:p>
    <w:p w:rsidR="008E65D5" w:rsidRPr="007610A9" w:rsidRDefault="008E65D5" w:rsidP="00DC69FB">
      <w:pPr>
        <w:numPr>
          <w:ilvl w:val="0"/>
          <w:numId w:val="17"/>
        </w:numPr>
        <w:jc w:val="both"/>
        <w:rPr>
          <w:sz w:val="22"/>
          <w:szCs w:val="22"/>
        </w:rPr>
      </w:pPr>
      <w:r w:rsidRPr="007610A9">
        <w:rPr>
          <w:sz w:val="22"/>
          <w:szCs w:val="22"/>
        </w:rPr>
        <w:t xml:space="preserve">Wykonawca ponosi odpowiedzialność na zasadach ogólnych za szkody związane z realizacją Umowy, w szczególności za utratę dóbr materialnych, uszkodzenie ciała lub śmierć osób oraz </w:t>
      </w:r>
      <w:r w:rsidRPr="007610A9">
        <w:rPr>
          <w:sz w:val="22"/>
          <w:szCs w:val="22"/>
        </w:rPr>
        <w:lastRenderedPageBreak/>
        <w:t xml:space="preserve">ponosi odpowiedzialność za wybrane metody działań i bezpieczeństwo na Terenie budowy. </w:t>
      </w:r>
    </w:p>
    <w:p w:rsidR="008E65D5" w:rsidRPr="007610A9" w:rsidRDefault="008E65D5" w:rsidP="00DC69FB">
      <w:pPr>
        <w:numPr>
          <w:ilvl w:val="0"/>
          <w:numId w:val="17"/>
        </w:numPr>
        <w:jc w:val="both"/>
        <w:rPr>
          <w:sz w:val="22"/>
          <w:szCs w:val="22"/>
        </w:rPr>
      </w:pPr>
      <w:r w:rsidRPr="007610A9">
        <w:rPr>
          <w:sz w:val="22"/>
          <w:szCs w:val="22"/>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8E65D5" w:rsidRPr="007610A9" w:rsidRDefault="008E65D5" w:rsidP="00DC69FB">
      <w:pPr>
        <w:numPr>
          <w:ilvl w:val="0"/>
          <w:numId w:val="17"/>
        </w:numPr>
        <w:jc w:val="both"/>
        <w:rPr>
          <w:sz w:val="22"/>
          <w:szCs w:val="22"/>
        </w:rPr>
      </w:pPr>
      <w:r w:rsidRPr="007610A9">
        <w:rPr>
          <w:sz w:val="22"/>
          <w:szCs w:val="22"/>
        </w:rPr>
        <w:t xml:space="preserve">Wykonawca jest zobowiązany do niezwłocznego udzielenia odpowiedzi na zgłoszone szkody. </w:t>
      </w:r>
    </w:p>
    <w:p w:rsidR="005C259C" w:rsidRPr="007610A9" w:rsidRDefault="008E65D5" w:rsidP="00DC69FB">
      <w:pPr>
        <w:numPr>
          <w:ilvl w:val="0"/>
          <w:numId w:val="17"/>
        </w:numPr>
        <w:jc w:val="both"/>
        <w:rPr>
          <w:sz w:val="22"/>
          <w:szCs w:val="22"/>
        </w:rPr>
      </w:pPr>
      <w:r w:rsidRPr="007610A9">
        <w:rPr>
          <w:sz w:val="22"/>
          <w:szCs w:val="22"/>
        </w:rPr>
        <w:t>Wykonawca ponosi odpowiedzialność za jakość wykonywanych robót budowlanych oraz za jakość zastosowanych do robót Materiałów.</w:t>
      </w:r>
    </w:p>
    <w:p w:rsidR="00AA29D5" w:rsidRPr="007610A9" w:rsidRDefault="00AA29D5" w:rsidP="00DC69FB">
      <w:pPr>
        <w:numPr>
          <w:ilvl w:val="0"/>
          <w:numId w:val="17"/>
        </w:numPr>
        <w:jc w:val="both"/>
        <w:rPr>
          <w:sz w:val="22"/>
          <w:szCs w:val="22"/>
        </w:rPr>
      </w:pPr>
      <w:r w:rsidRPr="007610A9">
        <w:rPr>
          <w:sz w:val="22"/>
          <w:szCs w:val="22"/>
        </w:rPr>
        <w:t>Wykonawca na podstawie udzielonego pełnomocnictwa przez Zamawiającego powiadomi organ nadzoru budowlanego oraz projektanta sprawującego nadzór nad zgodnością realizacji robót z projektem o planowanym Terminie rozpoczęcia robót</w:t>
      </w:r>
      <w:r w:rsidR="005434AC" w:rsidRPr="007610A9">
        <w:rPr>
          <w:sz w:val="22"/>
          <w:szCs w:val="22"/>
        </w:rPr>
        <w:t>.</w:t>
      </w:r>
    </w:p>
    <w:p w:rsidR="008E65D5" w:rsidRPr="00780F75" w:rsidRDefault="008E65D5" w:rsidP="00DC69FB">
      <w:pPr>
        <w:numPr>
          <w:ilvl w:val="0"/>
          <w:numId w:val="17"/>
        </w:numPr>
        <w:jc w:val="both"/>
        <w:rPr>
          <w:sz w:val="22"/>
          <w:szCs w:val="22"/>
        </w:rPr>
      </w:pPr>
      <w:r w:rsidRPr="00780F75">
        <w:rPr>
          <w:sz w:val="22"/>
          <w:szCs w:val="22"/>
        </w:rPr>
        <w:t>Wykonawca jest zobowiązany do następujących czynności określonych szczegółowo w postanowieniach Umowy:</w:t>
      </w:r>
    </w:p>
    <w:p w:rsidR="008E65D5" w:rsidRPr="00780F75" w:rsidRDefault="008E65D5" w:rsidP="00DC69FB">
      <w:pPr>
        <w:numPr>
          <w:ilvl w:val="0"/>
          <w:numId w:val="18"/>
        </w:numPr>
        <w:jc w:val="both"/>
        <w:rPr>
          <w:sz w:val="22"/>
          <w:szCs w:val="22"/>
        </w:rPr>
      </w:pPr>
      <w:r w:rsidRPr="00780F75">
        <w:rPr>
          <w:sz w:val="22"/>
          <w:szCs w:val="22"/>
        </w:rPr>
        <w:t xml:space="preserve">prowadzenia dokumentacji budowy </w:t>
      </w:r>
      <w:r w:rsidR="00F45220" w:rsidRPr="00780F75">
        <w:rPr>
          <w:sz w:val="22"/>
          <w:szCs w:val="22"/>
        </w:rPr>
        <w:t xml:space="preserve">(w tym fotograficznej) </w:t>
      </w:r>
      <w:r w:rsidRPr="00780F75">
        <w:rPr>
          <w:sz w:val="22"/>
          <w:szCs w:val="22"/>
        </w:rPr>
        <w:t>oraz do wykonania dokumentacji powykonawczej budowy,</w:t>
      </w:r>
      <w:r w:rsidR="00005781" w:rsidRPr="00780F75">
        <w:rPr>
          <w:sz w:val="22"/>
          <w:szCs w:val="22"/>
        </w:rPr>
        <w:t xml:space="preserve"> fotograficznej oraz konserwatorskiej,</w:t>
      </w:r>
    </w:p>
    <w:p w:rsidR="008E65D5" w:rsidRPr="00780F75" w:rsidRDefault="008E65D5" w:rsidP="00DC69FB">
      <w:pPr>
        <w:numPr>
          <w:ilvl w:val="0"/>
          <w:numId w:val="18"/>
        </w:numPr>
        <w:jc w:val="both"/>
        <w:rPr>
          <w:sz w:val="22"/>
          <w:szCs w:val="22"/>
        </w:rPr>
      </w:pPr>
      <w:r w:rsidRPr="00780F75">
        <w:rPr>
          <w:sz w:val="22"/>
          <w:szCs w:val="22"/>
        </w:rPr>
        <w:t>wskazania Kierownika budowy</w:t>
      </w:r>
      <w:r w:rsidR="00B139C5" w:rsidRPr="00780F75">
        <w:rPr>
          <w:sz w:val="22"/>
          <w:szCs w:val="22"/>
        </w:rPr>
        <w:t>,</w:t>
      </w:r>
      <w:r w:rsidRPr="00780F75">
        <w:rPr>
          <w:sz w:val="22"/>
          <w:szCs w:val="22"/>
        </w:rPr>
        <w:t xml:space="preserve"> kierowników robót,</w:t>
      </w:r>
      <w:r w:rsidR="00505263" w:rsidRPr="00780F75">
        <w:rPr>
          <w:sz w:val="22"/>
          <w:szCs w:val="22"/>
        </w:rPr>
        <w:t xml:space="preserve"> </w:t>
      </w:r>
      <w:r w:rsidRPr="00780F75">
        <w:rPr>
          <w:sz w:val="22"/>
          <w:szCs w:val="22"/>
        </w:rPr>
        <w:t>posiadających niezbędne uprawnienia budowlane, zgodnie z przepisami PrBud,</w:t>
      </w:r>
      <w:r w:rsidR="00B139C5" w:rsidRPr="00780F75">
        <w:rPr>
          <w:sz w:val="22"/>
          <w:szCs w:val="22"/>
        </w:rPr>
        <w:t xml:space="preserve"> </w:t>
      </w:r>
      <w:r w:rsidR="00B37DA1" w:rsidRPr="00780F75">
        <w:rPr>
          <w:sz w:val="22"/>
          <w:szCs w:val="22"/>
        </w:rPr>
        <w:t xml:space="preserve">oraz </w:t>
      </w:r>
      <w:r w:rsidR="00B139C5" w:rsidRPr="00780F75">
        <w:rPr>
          <w:sz w:val="22"/>
          <w:szCs w:val="22"/>
        </w:rPr>
        <w:t>kierownika prac konserwatorskich posiadającego niezbędne uprawnienia zgonie z ustawą o ochronie zabytków</w:t>
      </w:r>
      <w:r w:rsidR="00B37DA1" w:rsidRPr="00780F75">
        <w:rPr>
          <w:sz w:val="22"/>
          <w:szCs w:val="22"/>
        </w:rPr>
        <w:t xml:space="preserve">, </w:t>
      </w:r>
      <w:r w:rsidR="00FB4D78" w:rsidRPr="00780F75">
        <w:rPr>
          <w:sz w:val="22"/>
          <w:szCs w:val="22"/>
        </w:rPr>
        <w:t xml:space="preserve">posiadających </w:t>
      </w:r>
      <w:r w:rsidR="00AB4DCC" w:rsidRPr="00780F75">
        <w:rPr>
          <w:sz w:val="22"/>
          <w:szCs w:val="22"/>
        </w:rPr>
        <w:t xml:space="preserve">odpowiednie doświadczenie </w:t>
      </w:r>
      <w:r w:rsidR="00FB4D78" w:rsidRPr="00780F75">
        <w:rPr>
          <w:sz w:val="22"/>
          <w:szCs w:val="22"/>
        </w:rPr>
        <w:t>o ile Zamawiający wymagał odpowiedniego doświadczenia w dokumentach zamówienia</w:t>
      </w:r>
      <w:r w:rsidR="00005781" w:rsidRPr="00780F75">
        <w:rPr>
          <w:sz w:val="22"/>
          <w:szCs w:val="22"/>
        </w:rPr>
        <w:t>,</w:t>
      </w:r>
    </w:p>
    <w:p w:rsidR="008E65D5" w:rsidRPr="00780F75" w:rsidRDefault="008E65D5" w:rsidP="00DC69FB">
      <w:pPr>
        <w:numPr>
          <w:ilvl w:val="0"/>
          <w:numId w:val="18"/>
        </w:numPr>
        <w:jc w:val="both"/>
        <w:rPr>
          <w:sz w:val="22"/>
          <w:szCs w:val="22"/>
        </w:rPr>
      </w:pPr>
      <w:r w:rsidRPr="00780F75">
        <w:rPr>
          <w:sz w:val="22"/>
          <w:szCs w:val="22"/>
        </w:rPr>
        <w:t>przekazywania Inspektorowi nadzoru inwestorskiego informacji dotyczących realizacji Umowy oraz umożliwienia mu przeprowadzenia kontroli ich wykonywania,</w:t>
      </w:r>
    </w:p>
    <w:p w:rsidR="008E65D5" w:rsidRPr="00780F75" w:rsidRDefault="008E65D5" w:rsidP="00DC69FB">
      <w:pPr>
        <w:numPr>
          <w:ilvl w:val="0"/>
          <w:numId w:val="18"/>
        </w:numPr>
        <w:jc w:val="both"/>
        <w:rPr>
          <w:sz w:val="22"/>
          <w:szCs w:val="22"/>
        </w:rPr>
      </w:pPr>
      <w:r w:rsidRPr="00780F75">
        <w:rPr>
          <w:sz w:val="22"/>
          <w:szCs w:val="22"/>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130388" w:rsidRPr="00780F75" w:rsidRDefault="007C0DBF" w:rsidP="00DC69FB">
      <w:pPr>
        <w:numPr>
          <w:ilvl w:val="0"/>
          <w:numId w:val="18"/>
        </w:numPr>
        <w:jc w:val="both"/>
        <w:rPr>
          <w:sz w:val="22"/>
          <w:szCs w:val="22"/>
        </w:rPr>
      </w:pPr>
      <w:r w:rsidRPr="00780F75">
        <w:rPr>
          <w:sz w:val="22"/>
          <w:szCs w:val="22"/>
        </w:rPr>
        <w:t xml:space="preserve">ścisłej współpracy </w:t>
      </w:r>
      <w:r w:rsidR="00130388" w:rsidRPr="00780F75">
        <w:rPr>
          <w:sz w:val="22"/>
          <w:szCs w:val="22"/>
        </w:rPr>
        <w:t xml:space="preserve">ze służbami BHP Zamawiającego  w zakresie </w:t>
      </w:r>
      <w:r w:rsidR="006B079F" w:rsidRPr="00780F75">
        <w:rPr>
          <w:sz w:val="22"/>
          <w:szCs w:val="22"/>
        </w:rPr>
        <w:t xml:space="preserve">przestrzegania w toku realizacji umowy obowiązków wskazanych w pkt. 4 w tym </w:t>
      </w:r>
      <w:r w:rsidR="00B37DA1" w:rsidRPr="00780F75">
        <w:rPr>
          <w:sz w:val="22"/>
          <w:szCs w:val="22"/>
        </w:rPr>
        <w:t xml:space="preserve">raportowanie </w:t>
      </w:r>
      <w:r w:rsidR="00130388" w:rsidRPr="00780F75">
        <w:rPr>
          <w:sz w:val="22"/>
          <w:szCs w:val="22"/>
        </w:rPr>
        <w:t xml:space="preserve"> w okresach miesięcznych </w:t>
      </w:r>
      <w:r w:rsidR="006B079F" w:rsidRPr="00780F75">
        <w:rPr>
          <w:sz w:val="22"/>
          <w:szCs w:val="22"/>
        </w:rPr>
        <w:t>o stanie przestrzegania przepisów i zasad bezpieczeństwa i higieny pracy, o stwierdzonych zagrożeniach  wraz z wnioskami zmierzającymi do usuwania tych zagrożeń</w:t>
      </w:r>
      <w:r w:rsidR="00B37DA1" w:rsidRPr="00780F75">
        <w:rPr>
          <w:sz w:val="22"/>
          <w:szCs w:val="22"/>
        </w:rPr>
        <w:t>;</w:t>
      </w:r>
      <w:r w:rsidR="00B37DA1" w:rsidRPr="00780F75">
        <w:rPr>
          <w:rFonts w:eastAsia="Calibri"/>
          <w:sz w:val="22"/>
          <w:szCs w:val="22"/>
        </w:rPr>
        <w:t xml:space="preserve"> Zamawiający zastrzega sobie prawo do przeprowadzania audytu placu budowy pod kątem przestrzegania przepisów BHP</w:t>
      </w:r>
      <w:r w:rsidR="00DB679F" w:rsidRPr="00780F75">
        <w:rPr>
          <w:rFonts w:eastAsia="Calibri"/>
          <w:sz w:val="22"/>
          <w:szCs w:val="22"/>
        </w:rPr>
        <w:t>;</w:t>
      </w:r>
    </w:p>
    <w:p w:rsidR="008E65D5" w:rsidRPr="00780F75" w:rsidRDefault="008E65D5" w:rsidP="00DC69FB">
      <w:pPr>
        <w:numPr>
          <w:ilvl w:val="0"/>
          <w:numId w:val="18"/>
        </w:numPr>
        <w:jc w:val="both"/>
        <w:rPr>
          <w:sz w:val="22"/>
          <w:szCs w:val="22"/>
        </w:rPr>
      </w:pPr>
      <w:r w:rsidRPr="00780F75">
        <w:rPr>
          <w:sz w:val="22"/>
          <w:szCs w:val="22"/>
        </w:rPr>
        <w:t xml:space="preserve">stosowania materiałów, technik wykonawczych, sprzętu, metod diagnozowania i kontroli spełniających wymagania techniczne postawione w Dokumentacji projektowej i STWiORB, </w:t>
      </w:r>
    </w:p>
    <w:p w:rsidR="008E65D5" w:rsidRPr="00780F75" w:rsidRDefault="008E65D5" w:rsidP="00DC69FB">
      <w:pPr>
        <w:numPr>
          <w:ilvl w:val="0"/>
          <w:numId w:val="18"/>
        </w:numPr>
        <w:jc w:val="both"/>
        <w:rPr>
          <w:sz w:val="22"/>
          <w:szCs w:val="22"/>
        </w:rPr>
      </w:pPr>
      <w:r w:rsidRPr="00780F75">
        <w:rPr>
          <w:sz w:val="22"/>
          <w:szCs w:val="22"/>
        </w:rPr>
        <w:t>umożliwienia wstępu na Teren budowy wyłącznie osobom upoważnionym przez Zamawiającego lub Wykonawcę,</w:t>
      </w:r>
    </w:p>
    <w:p w:rsidR="008E65D5" w:rsidRPr="00780F75" w:rsidRDefault="008E65D5" w:rsidP="00DC69FB">
      <w:pPr>
        <w:numPr>
          <w:ilvl w:val="0"/>
          <w:numId w:val="18"/>
        </w:numPr>
        <w:jc w:val="both"/>
        <w:rPr>
          <w:sz w:val="22"/>
          <w:szCs w:val="22"/>
        </w:rPr>
      </w:pPr>
      <w:r w:rsidRPr="00780F75">
        <w:rPr>
          <w:sz w:val="22"/>
          <w:szCs w:val="22"/>
        </w:rPr>
        <w:t>zgłaszania gotowości do odbioru robót i brania udziału w wyznaczonych terminach w odbiorach robót,</w:t>
      </w:r>
    </w:p>
    <w:p w:rsidR="008E65D5" w:rsidRPr="00780F75" w:rsidRDefault="008E65D5" w:rsidP="00DC69FB">
      <w:pPr>
        <w:numPr>
          <w:ilvl w:val="0"/>
          <w:numId w:val="18"/>
        </w:numPr>
        <w:jc w:val="both"/>
        <w:rPr>
          <w:sz w:val="22"/>
          <w:szCs w:val="22"/>
        </w:rPr>
      </w:pPr>
      <w:r w:rsidRPr="00780F75">
        <w:rPr>
          <w:sz w:val="22"/>
          <w:szCs w:val="22"/>
        </w:rPr>
        <w:t>terminowego usuwania Wad, ujawnionych w czasie wykonywania robót lub ujawnionych w czasie odbiorów, oraz w czasie obowiązywania rękojmi,</w:t>
      </w:r>
    </w:p>
    <w:p w:rsidR="008E65D5" w:rsidRPr="00780F75" w:rsidRDefault="008E65D5" w:rsidP="00DC69FB">
      <w:pPr>
        <w:numPr>
          <w:ilvl w:val="0"/>
          <w:numId w:val="18"/>
        </w:numPr>
        <w:jc w:val="both"/>
        <w:rPr>
          <w:sz w:val="22"/>
          <w:szCs w:val="22"/>
        </w:rPr>
      </w:pPr>
      <w:r w:rsidRPr="00780F75">
        <w:rPr>
          <w:sz w:val="22"/>
          <w:szCs w:val="22"/>
        </w:rPr>
        <w:t>utrzymywania porządku na Terenie budowy,</w:t>
      </w:r>
    </w:p>
    <w:p w:rsidR="00506287" w:rsidRPr="00780F75" w:rsidRDefault="00506287" w:rsidP="00DC69FB">
      <w:pPr>
        <w:numPr>
          <w:ilvl w:val="0"/>
          <w:numId w:val="18"/>
        </w:numPr>
        <w:jc w:val="both"/>
        <w:rPr>
          <w:sz w:val="22"/>
          <w:szCs w:val="22"/>
        </w:rPr>
      </w:pPr>
      <w:r w:rsidRPr="00780F75">
        <w:rPr>
          <w:sz w:val="22"/>
          <w:szCs w:val="22"/>
        </w:rPr>
        <w:t>pokrycia kosztów związanych z użytkowaniem mediów udostępnionych przez Zamawiająceg</w:t>
      </w:r>
      <w:r w:rsidR="005434AC" w:rsidRPr="00780F75">
        <w:rPr>
          <w:sz w:val="22"/>
          <w:szCs w:val="22"/>
        </w:rPr>
        <w:t>o,</w:t>
      </w:r>
    </w:p>
    <w:p w:rsidR="008E65D5" w:rsidRPr="00780F75" w:rsidRDefault="008E65D5" w:rsidP="00DC69FB">
      <w:pPr>
        <w:numPr>
          <w:ilvl w:val="0"/>
          <w:numId w:val="18"/>
        </w:numPr>
        <w:jc w:val="both"/>
        <w:rPr>
          <w:sz w:val="22"/>
          <w:szCs w:val="22"/>
        </w:rPr>
      </w:pPr>
      <w:r w:rsidRPr="00780F75">
        <w:rPr>
          <w:sz w:val="22"/>
          <w:szCs w:val="22"/>
        </w:rPr>
        <w:t>stosowania się do poleceń Inspektora nadzoru inwestorskiego potwierdzonych wpisem do Dziennika budowy, zgodnych z przepisami prawa i postanowieniami Umowy,</w:t>
      </w:r>
    </w:p>
    <w:p w:rsidR="00DB679F" w:rsidRPr="00780F75" w:rsidRDefault="008E65D5" w:rsidP="00DB679F">
      <w:pPr>
        <w:numPr>
          <w:ilvl w:val="0"/>
          <w:numId w:val="18"/>
        </w:numPr>
        <w:jc w:val="both"/>
        <w:rPr>
          <w:sz w:val="22"/>
          <w:szCs w:val="22"/>
        </w:rPr>
      </w:pPr>
      <w:r w:rsidRPr="00780F75">
        <w:rPr>
          <w:sz w:val="22"/>
          <w:szCs w:val="22"/>
        </w:rPr>
        <w:t xml:space="preserve">angażowania odpowiedniej liczby osób, posiadających niezbędne uprawnienia, wiedzę i </w:t>
      </w:r>
      <w:r w:rsidRPr="00780F75">
        <w:rPr>
          <w:sz w:val="22"/>
          <w:szCs w:val="22"/>
        </w:rPr>
        <w:lastRenderedPageBreak/>
        <w:t xml:space="preserve">doświadczenie do wykonywania powierzonych im robót i innych czynności w ramach wykonania Umowy, wyspecyfikowanych w Umowie, </w:t>
      </w:r>
    </w:p>
    <w:p w:rsidR="005434AC" w:rsidRPr="00780F75" w:rsidRDefault="008E65D5" w:rsidP="00DC69FB">
      <w:pPr>
        <w:numPr>
          <w:ilvl w:val="0"/>
          <w:numId w:val="18"/>
        </w:numPr>
        <w:jc w:val="both"/>
        <w:rPr>
          <w:sz w:val="22"/>
          <w:szCs w:val="22"/>
        </w:rPr>
      </w:pPr>
      <w:r w:rsidRPr="00780F75">
        <w:rPr>
          <w:sz w:val="22"/>
          <w:szCs w:val="22"/>
        </w:rPr>
        <w:t>dostarczania Materiałów i urządzeń zgodnych z postanowieniami Umowy,</w:t>
      </w:r>
    </w:p>
    <w:p w:rsidR="008E65D5" w:rsidRPr="00780F75" w:rsidRDefault="008E65D5" w:rsidP="00DC69FB">
      <w:pPr>
        <w:numPr>
          <w:ilvl w:val="0"/>
          <w:numId w:val="18"/>
        </w:numPr>
        <w:jc w:val="both"/>
        <w:rPr>
          <w:sz w:val="22"/>
          <w:szCs w:val="22"/>
        </w:rPr>
      </w:pPr>
      <w:r w:rsidRPr="00780F75">
        <w:rPr>
          <w:sz w:val="22"/>
          <w:szCs w:val="22"/>
        </w:rPr>
        <w:t>zapłaty wynagrodzenia należnego Podwykonawcom, jeżeli Wykonawca dopuszcza Podwykonawców do udziału w realizacji Umowy,</w:t>
      </w:r>
      <w:r w:rsidR="00F45220" w:rsidRPr="00780F75">
        <w:rPr>
          <w:sz w:val="22"/>
          <w:szCs w:val="22"/>
        </w:rPr>
        <w:t xml:space="preserve"> wyegzekwowania i udokumentowania zaznajomienia się Podwykonawców z BIOZ i posiadania przez pracowników Podwykonawców aktualnych badań lekarskich w tym na wysokość,</w:t>
      </w:r>
    </w:p>
    <w:p w:rsidR="008E65D5" w:rsidRPr="00780F75" w:rsidRDefault="007C0DBF" w:rsidP="00DC69FB">
      <w:pPr>
        <w:numPr>
          <w:ilvl w:val="0"/>
          <w:numId w:val="18"/>
        </w:numPr>
        <w:jc w:val="both"/>
        <w:rPr>
          <w:sz w:val="22"/>
          <w:szCs w:val="22"/>
        </w:rPr>
      </w:pPr>
      <w:r w:rsidRPr="00780F75">
        <w:rPr>
          <w:sz w:val="22"/>
          <w:szCs w:val="22"/>
        </w:rPr>
        <w:t xml:space="preserve">sporządzenie planu </w:t>
      </w:r>
      <w:r w:rsidR="008E65D5" w:rsidRPr="00780F75">
        <w:rPr>
          <w:sz w:val="22"/>
          <w:szCs w:val="22"/>
        </w:rPr>
        <w:t xml:space="preserve">organizacji robót budowlanych </w:t>
      </w:r>
      <w:r w:rsidRPr="00780F75">
        <w:rPr>
          <w:sz w:val="22"/>
          <w:szCs w:val="22"/>
        </w:rPr>
        <w:t xml:space="preserve">służącego </w:t>
      </w:r>
      <w:r w:rsidR="008E65D5" w:rsidRPr="00780F75">
        <w:rPr>
          <w:sz w:val="22"/>
          <w:szCs w:val="22"/>
        </w:rPr>
        <w:t>realizacji przedmiotu Umowy i metod, które zamierza w tym celu przyjąć</w:t>
      </w:r>
      <w:r w:rsidRPr="00780F75">
        <w:rPr>
          <w:sz w:val="22"/>
          <w:szCs w:val="22"/>
        </w:rPr>
        <w:t>, na podstawie wytycznych Zamawiającego ,,</w:t>
      </w:r>
      <w:r w:rsidR="00B37DA1" w:rsidRPr="00780F75">
        <w:rPr>
          <w:sz w:val="22"/>
          <w:szCs w:val="22"/>
        </w:rPr>
        <w:t>Wytyczne i warunki organizacji prac w Zamku w Pieskowej Skale</w:t>
      </w:r>
      <w:r w:rsidRPr="00780F75">
        <w:rPr>
          <w:sz w:val="22"/>
          <w:szCs w:val="22"/>
        </w:rPr>
        <w:t>”, stanowiąc</w:t>
      </w:r>
      <w:r w:rsidR="00B37DA1" w:rsidRPr="00780F75">
        <w:rPr>
          <w:sz w:val="22"/>
          <w:szCs w:val="22"/>
        </w:rPr>
        <w:t>e</w:t>
      </w:r>
      <w:r w:rsidRPr="00780F75">
        <w:rPr>
          <w:sz w:val="22"/>
          <w:szCs w:val="22"/>
        </w:rPr>
        <w:t xml:space="preserve"> załącznik nr </w:t>
      </w:r>
      <w:r w:rsidR="00B37DA1" w:rsidRPr="00780F75">
        <w:rPr>
          <w:sz w:val="22"/>
          <w:szCs w:val="22"/>
        </w:rPr>
        <w:t>9</w:t>
      </w:r>
      <w:r w:rsidRPr="00780F75">
        <w:rPr>
          <w:sz w:val="22"/>
          <w:szCs w:val="22"/>
        </w:rPr>
        <w:t xml:space="preserve"> do Umowy.</w:t>
      </w:r>
    </w:p>
    <w:p w:rsidR="008E65D5" w:rsidRPr="00780F75" w:rsidRDefault="008E65D5" w:rsidP="00DC69FB">
      <w:pPr>
        <w:numPr>
          <w:ilvl w:val="0"/>
          <w:numId w:val="18"/>
        </w:numPr>
        <w:jc w:val="both"/>
        <w:rPr>
          <w:sz w:val="22"/>
          <w:szCs w:val="22"/>
        </w:rPr>
      </w:pPr>
      <w:r w:rsidRPr="00780F75">
        <w:rPr>
          <w:sz w:val="22"/>
          <w:szCs w:val="22"/>
        </w:rPr>
        <w:t>ubezpieczenia budowy.</w:t>
      </w:r>
    </w:p>
    <w:p w:rsidR="009A53ED" w:rsidRPr="00780F75" w:rsidRDefault="009A53ED" w:rsidP="009A53ED">
      <w:pPr>
        <w:numPr>
          <w:ilvl w:val="0"/>
          <w:numId w:val="17"/>
        </w:numPr>
        <w:jc w:val="both"/>
        <w:rPr>
          <w:sz w:val="22"/>
          <w:szCs w:val="22"/>
        </w:rPr>
      </w:pPr>
      <w:r w:rsidRPr="00780F75">
        <w:rPr>
          <w:sz w:val="22"/>
          <w:szCs w:val="22"/>
        </w:rPr>
        <w:t>W trakcie wykonywania robót, Wykonawca obowiązany będzie:</w:t>
      </w:r>
    </w:p>
    <w:p w:rsidR="009A53ED" w:rsidRPr="00780F75" w:rsidRDefault="009A53ED" w:rsidP="009A53ED">
      <w:pPr>
        <w:pStyle w:val="Akapitzlist"/>
        <w:numPr>
          <w:ilvl w:val="0"/>
          <w:numId w:val="109"/>
        </w:numPr>
        <w:suppressAutoHyphens w:val="0"/>
        <w:spacing w:line="276" w:lineRule="auto"/>
        <w:contextualSpacing/>
        <w:jc w:val="both"/>
        <w:rPr>
          <w:sz w:val="22"/>
          <w:szCs w:val="22"/>
        </w:rPr>
      </w:pPr>
      <w:r w:rsidRPr="00780F75">
        <w:rPr>
          <w:sz w:val="22"/>
          <w:szCs w:val="22"/>
        </w:rPr>
        <w:t>do zabezpieczenia wszystkich prace realizowanych na zewnątrz budynku na czas niekorzystnych warunków atmosferycznych,</w:t>
      </w:r>
    </w:p>
    <w:p w:rsidR="009A53ED" w:rsidRPr="00780F75" w:rsidRDefault="009A53ED" w:rsidP="009A53ED">
      <w:pPr>
        <w:pStyle w:val="Akapitzlist"/>
        <w:numPr>
          <w:ilvl w:val="0"/>
          <w:numId w:val="109"/>
        </w:numPr>
        <w:suppressAutoHyphens w:val="0"/>
        <w:spacing w:line="276" w:lineRule="auto"/>
        <w:contextualSpacing/>
        <w:jc w:val="both"/>
        <w:rPr>
          <w:rFonts w:eastAsia="Calibri"/>
          <w:sz w:val="22"/>
          <w:szCs w:val="22"/>
        </w:rPr>
      </w:pPr>
      <w:r w:rsidRPr="00780F75">
        <w:rPr>
          <w:rFonts w:eastAsia="Calibri"/>
          <w:sz w:val="22"/>
          <w:szCs w:val="22"/>
        </w:rPr>
        <w:t>przedstawić Zamawiającemu dokumenty potwierdzające utylizację materiałów powstałych z rozbiórek, demontażu oraz w wyniku prowadzonych prac;</w:t>
      </w:r>
    </w:p>
    <w:p w:rsidR="009A53ED" w:rsidRPr="00780F75" w:rsidRDefault="009A53ED" w:rsidP="009A53ED">
      <w:pPr>
        <w:pStyle w:val="Akapitzlist"/>
        <w:numPr>
          <w:ilvl w:val="0"/>
          <w:numId w:val="109"/>
        </w:numPr>
        <w:suppressAutoHyphens w:val="0"/>
        <w:spacing w:line="276" w:lineRule="auto"/>
        <w:contextualSpacing/>
        <w:jc w:val="both"/>
        <w:rPr>
          <w:rFonts w:eastAsia="Calibri"/>
          <w:sz w:val="22"/>
          <w:szCs w:val="22"/>
        </w:rPr>
      </w:pPr>
      <w:r w:rsidRPr="00780F75">
        <w:rPr>
          <w:rFonts w:eastAsia="Calibri"/>
          <w:kern w:val="22"/>
          <w:sz w:val="22"/>
          <w:szCs w:val="22"/>
        </w:rPr>
        <w:t>zabezpieczyć na czas trwania prac, remontowane cztery pomieszczenia oraz sanitariaty przeciwpożarowo za pomocą odpowiednich środków gaśniczych ( sposób zabezpieczenia podlega zatwierdzeniu przez Zamawiającego); w przypadku wykonywania prac pożarowo niebezpiecznych Wykonawca obowiązany  będzie sporządzić i przedstawić do akceptacji przez Stanowisko ds. ochrony p.poż. Zamku Królewskiego na Wawelu protokół prac niebezpiecznych pożarowo, przed przystąpieniem do wykonywania wyżej wymienionych prac,</w:t>
      </w:r>
    </w:p>
    <w:p w:rsidR="009A53ED" w:rsidRPr="00780F75" w:rsidRDefault="009A53ED" w:rsidP="009A53ED">
      <w:pPr>
        <w:pStyle w:val="Akapitzlist"/>
        <w:numPr>
          <w:ilvl w:val="0"/>
          <w:numId w:val="109"/>
        </w:numPr>
        <w:suppressAutoHyphens w:val="0"/>
        <w:spacing w:line="276" w:lineRule="auto"/>
        <w:contextualSpacing/>
        <w:jc w:val="both"/>
        <w:rPr>
          <w:rFonts w:eastAsia="Calibri"/>
          <w:sz w:val="22"/>
          <w:szCs w:val="22"/>
        </w:rPr>
      </w:pPr>
      <w:r w:rsidRPr="00780F75">
        <w:rPr>
          <w:rFonts w:eastAsia="Calibri"/>
          <w:kern w:val="22"/>
          <w:sz w:val="22"/>
          <w:szCs w:val="22"/>
        </w:rPr>
        <w:t>zapewnić monitoring wizyjny z sygnałem przekazywanym do wartowni – sposób montażu instalacji zasilającej wraz z kamerą ( dźwięk i obraz ) podlega zatwierdzeniu przez Zamawiającego</w:t>
      </w:r>
      <w:r w:rsidR="007610A9" w:rsidRPr="00780F75">
        <w:rPr>
          <w:rFonts w:eastAsia="Calibri"/>
          <w:kern w:val="22"/>
          <w:sz w:val="22"/>
          <w:szCs w:val="22"/>
        </w:rPr>
        <w:t>,</w:t>
      </w:r>
    </w:p>
    <w:p w:rsidR="009A53ED" w:rsidRPr="00780F75" w:rsidRDefault="007610A9" w:rsidP="007610A9">
      <w:pPr>
        <w:pStyle w:val="Akapitzlist"/>
        <w:numPr>
          <w:ilvl w:val="0"/>
          <w:numId w:val="109"/>
        </w:numPr>
        <w:suppressAutoHyphens w:val="0"/>
        <w:spacing w:line="276" w:lineRule="auto"/>
        <w:contextualSpacing/>
        <w:jc w:val="both"/>
        <w:rPr>
          <w:rFonts w:eastAsia="Calibri"/>
          <w:sz w:val="22"/>
          <w:szCs w:val="22"/>
        </w:rPr>
      </w:pPr>
      <w:r w:rsidRPr="00780F75">
        <w:rPr>
          <w:rFonts w:eastAsia="Calibri"/>
          <w:sz w:val="22"/>
          <w:szCs w:val="22"/>
        </w:rPr>
        <w:t xml:space="preserve">uzyskać </w:t>
      </w:r>
      <w:r w:rsidR="009A53ED" w:rsidRPr="00780F75">
        <w:rPr>
          <w:rFonts w:eastAsia="Calibri"/>
          <w:sz w:val="22"/>
          <w:szCs w:val="22"/>
        </w:rPr>
        <w:t>wszelkie uzgodnienia i pozwolenia</w:t>
      </w:r>
      <w:r w:rsidRPr="00780F75">
        <w:rPr>
          <w:rFonts w:eastAsia="Calibri"/>
          <w:sz w:val="22"/>
          <w:szCs w:val="22"/>
        </w:rPr>
        <w:t>,</w:t>
      </w:r>
      <w:r w:rsidR="009A53ED" w:rsidRPr="00780F75">
        <w:rPr>
          <w:rFonts w:eastAsia="Calibri"/>
          <w:sz w:val="22"/>
          <w:szCs w:val="22"/>
        </w:rPr>
        <w:t xml:space="preserve"> konieczne do prowadzenia prac (za wyjątkiem pozwolenia konserwatorskiego i pozwolenia na budowę), w tym pozwolenie na przejazd drogą wewnętrzną Ojcowskiego Parku Narodowego od m. Wielmoża.</w:t>
      </w:r>
    </w:p>
    <w:p w:rsidR="008E65D5" w:rsidRPr="007610A9" w:rsidRDefault="008E65D5" w:rsidP="00DC69FB">
      <w:pPr>
        <w:numPr>
          <w:ilvl w:val="0"/>
          <w:numId w:val="17"/>
        </w:numPr>
        <w:jc w:val="both"/>
        <w:rPr>
          <w:sz w:val="22"/>
          <w:szCs w:val="22"/>
        </w:rPr>
      </w:pPr>
      <w:r w:rsidRPr="007610A9">
        <w:rPr>
          <w:sz w:val="22"/>
          <w:szCs w:val="22"/>
        </w:rPr>
        <w:t>Wykonawca jest zobowiązany prowadzić na bieżąco i przechowywać:</w:t>
      </w:r>
    </w:p>
    <w:p w:rsidR="008E65D5" w:rsidRPr="007610A9" w:rsidRDefault="008E65D5" w:rsidP="00DC69FB">
      <w:pPr>
        <w:numPr>
          <w:ilvl w:val="0"/>
          <w:numId w:val="19"/>
        </w:numPr>
        <w:jc w:val="both"/>
        <w:rPr>
          <w:sz w:val="22"/>
          <w:szCs w:val="22"/>
        </w:rPr>
      </w:pPr>
      <w:r w:rsidRPr="007610A9">
        <w:rPr>
          <w:sz w:val="22"/>
          <w:szCs w:val="22"/>
        </w:rPr>
        <w:t xml:space="preserve">Dziennik budowy, </w:t>
      </w:r>
    </w:p>
    <w:p w:rsidR="008E65D5" w:rsidRPr="007610A9" w:rsidRDefault="008E65D5" w:rsidP="00DC69FB">
      <w:pPr>
        <w:numPr>
          <w:ilvl w:val="0"/>
          <w:numId w:val="19"/>
        </w:numPr>
        <w:jc w:val="both"/>
        <w:rPr>
          <w:sz w:val="22"/>
          <w:szCs w:val="22"/>
        </w:rPr>
      </w:pPr>
      <w:r w:rsidRPr="007610A9">
        <w:rPr>
          <w:sz w:val="22"/>
          <w:szCs w:val="22"/>
        </w:rPr>
        <w:t xml:space="preserve">książkę obmiarów, </w:t>
      </w:r>
    </w:p>
    <w:p w:rsidR="008E65D5" w:rsidRPr="007610A9" w:rsidRDefault="008E65D5" w:rsidP="00DC69FB">
      <w:pPr>
        <w:numPr>
          <w:ilvl w:val="0"/>
          <w:numId w:val="19"/>
        </w:numPr>
        <w:jc w:val="both"/>
        <w:rPr>
          <w:sz w:val="22"/>
          <w:szCs w:val="22"/>
        </w:rPr>
      </w:pPr>
      <w:r w:rsidRPr="007610A9">
        <w:rPr>
          <w:sz w:val="22"/>
          <w:szCs w:val="22"/>
        </w:rPr>
        <w:t xml:space="preserve">protokoły odbioru robót wraz z dokumentami laboratoryjnymi, </w:t>
      </w:r>
    </w:p>
    <w:p w:rsidR="008E65D5" w:rsidRPr="007610A9" w:rsidRDefault="008E65D5" w:rsidP="00DC69FB">
      <w:pPr>
        <w:numPr>
          <w:ilvl w:val="0"/>
          <w:numId w:val="19"/>
        </w:numPr>
        <w:jc w:val="both"/>
        <w:rPr>
          <w:sz w:val="22"/>
          <w:szCs w:val="22"/>
        </w:rPr>
      </w:pPr>
      <w:r w:rsidRPr="007610A9">
        <w:rPr>
          <w:sz w:val="22"/>
          <w:szCs w:val="22"/>
        </w:rPr>
        <w:t>pozostałe dokumenty budowy, zgodnie ze STWiORB.</w:t>
      </w:r>
    </w:p>
    <w:p w:rsidR="008E65D5" w:rsidRPr="007610A9" w:rsidRDefault="008E65D5" w:rsidP="00DC69FB">
      <w:pPr>
        <w:numPr>
          <w:ilvl w:val="0"/>
          <w:numId w:val="17"/>
        </w:numPr>
        <w:jc w:val="both"/>
        <w:rPr>
          <w:sz w:val="22"/>
          <w:szCs w:val="22"/>
        </w:rPr>
      </w:pPr>
      <w:r w:rsidRPr="007610A9">
        <w:rPr>
          <w:sz w:val="22"/>
          <w:szCs w:val="22"/>
        </w:rPr>
        <w:t xml:space="preserve">Do obowiązków Wykonawcy należy również opracowanie i aktualizacja, przekazanie Inspektorowi </w:t>
      </w:r>
      <w:r w:rsidR="00F22CBA" w:rsidRPr="007610A9">
        <w:rPr>
          <w:sz w:val="22"/>
          <w:szCs w:val="22"/>
        </w:rPr>
        <w:t>nadzoru inwestorskiego</w:t>
      </w:r>
      <w:r w:rsidRPr="007610A9">
        <w:rPr>
          <w:sz w:val="22"/>
          <w:szCs w:val="22"/>
        </w:rPr>
        <w:t xml:space="preserve"> do akceptacji i przechowywanie po zaakceptowaniu:</w:t>
      </w:r>
    </w:p>
    <w:p w:rsidR="008E65D5" w:rsidRPr="007610A9" w:rsidRDefault="008E65D5" w:rsidP="00DC69FB">
      <w:pPr>
        <w:numPr>
          <w:ilvl w:val="0"/>
          <w:numId w:val="20"/>
        </w:numPr>
        <w:jc w:val="both"/>
        <w:rPr>
          <w:sz w:val="22"/>
          <w:szCs w:val="22"/>
        </w:rPr>
      </w:pPr>
      <w:r w:rsidRPr="007610A9">
        <w:rPr>
          <w:sz w:val="22"/>
          <w:szCs w:val="22"/>
        </w:rPr>
        <w:t xml:space="preserve">projektu organizacji robót, </w:t>
      </w:r>
    </w:p>
    <w:p w:rsidR="008E65D5" w:rsidRPr="007610A9" w:rsidRDefault="008E65D5" w:rsidP="00DC69FB">
      <w:pPr>
        <w:numPr>
          <w:ilvl w:val="0"/>
          <w:numId w:val="20"/>
        </w:numPr>
        <w:jc w:val="both"/>
        <w:rPr>
          <w:sz w:val="22"/>
          <w:szCs w:val="22"/>
        </w:rPr>
      </w:pPr>
      <w:r w:rsidRPr="007610A9">
        <w:rPr>
          <w:sz w:val="22"/>
          <w:szCs w:val="22"/>
        </w:rPr>
        <w:t xml:space="preserve">Harmonogramu rzeczowo-finansowego robót i jego aktualizacji, </w:t>
      </w:r>
    </w:p>
    <w:p w:rsidR="008E65D5" w:rsidRPr="007610A9" w:rsidRDefault="008E65D5" w:rsidP="00DC69FB">
      <w:pPr>
        <w:numPr>
          <w:ilvl w:val="0"/>
          <w:numId w:val="20"/>
        </w:numPr>
        <w:jc w:val="both"/>
        <w:rPr>
          <w:sz w:val="22"/>
          <w:szCs w:val="22"/>
        </w:rPr>
      </w:pPr>
      <w:r w:rsidRPr="007610A9">
        <w:rPr>
          <w:sz w:val="22"/>
          <w:szCs w:val="22"/>
        </w:rPr>
        <w:t xml:space="preserve">Planu bezpieczeństwa i ochrony zdrowia, </w:t>
      </w:r>
    </w:p>
    <w:p w:rsidR="008E65D5" w:rsidRPr="007610A9" w:rsidRDefault="008E65D5" w:rsidP="00DC69FB">
      <w:pPr>
        <w:numPr>
          <w:ilvl w:val="0"/>
          <w:numId w:val="20"/>
        </w:numPr>
        <w:jc w:val="both"/>
        <w:rPr>
          <w:sz w:val="22"/>
          <w:szCs w:val="22"/>
        </w:rPr>
      </w:pPr>
      <w:r w:rsidRPr="007610A9">
        <w:rPr>
          <w:sz w:val="22"/>
          <w:szCs w:val="22"/>
        </w:rPr>
        <w:t>informacji o wytwarzanych odpadach</w:t>
      </w:r>
      <w:r w:rsidR="00C02930" w:rsidRPr="007610A9">
        <w:rPr>
          <w:sz w:val="22"/>
          <w:szCs w:val="22"/>
        </w:rPr>
        <w:t xml:space="preserve"> oraz sposobie ich utylizacji,</w:t>
      </w:r>
    </w:p>
    <w:p w:rsidR="007610A9" w:rsidRPr="007610A9" w:rsidRDefault="008E65D5" w:rsidP="007610A9">
      <w:pPr>
        <w:numPr>
          <w:ilvl w:val="0"/>
          <w:numId w:val="20"/>
        </w:numPr>
        <w:jc w:val="both"/>
        <w:rPr>
          <w:sz w:val="22"/>
          <w:szCs w:val="22"/>
        </w:rPr>
      </w:pPr>
      <w:r w:rsidRPr="007610A9">
        <w:rPr>
          <w:sz w:val="22"/>
          <w:szCs w:val="22"/>
        </w:rPr>
        <w:t>dokumentacji powykonawczej.</w:t>
      </w:r>
    </w:p>
    <w:p w:rsidR="00674FD5" w:rsidRPr="007610A9" w:rsidRDefault="00F2333A" w:rsidP="007610A9">
      <w:pPr>
        <w:numPr>
          <w:ilvl w:val="0"/>
          <w:numId w:val="17"/>
        </w:numPr>
        <w:jc w:val="both"/>
        <w:rPr>
          <w:sz w:val="22"/>
          <w:szCs w:val="22"/>
        </w:rPr>
      </w:pPr>
      <w:r w:rsidRPr="007610A9">
        <w:rPr>
          <w:sz w:val="22"/>
          <w:szCs w:val="22"/>
        </w:rPr>
        <w:t xml:space="preserve"> </w:t>
      </w:r>
      <w:r w:rsidR="00674FD5" w:rsidRPr="007610A9">
        <w:rPr>
          <w:sz w:val="22"/>
          <w:szCs w:val="22"/>
        </w:rPr>
        <w:t xml:space="preserve">Za zużytą do wykonania przedmiotu umowy energię elektryczną i wodę Wykonawca zostanie obciążony przez Zamawiającego </w:t>
      </w:r>
      <w:r w:rsidR="00EC179B" w:rsidRPr="007610A9">
        <w:rPr>
          <w:sz w:val="22"/>
          <w:szCs w:val="22"/>
        </w:rPr>
        <w:t xml:space="preserve">kosztami </w:t>
      </w:r>
      <w:r w:rsidR="00674FD5" w:rsidRPr="007610A9">
        <w:rPr>
          <w:sz w:val="22"/>
          <w:szCs w:val="22"/>
        </w:rPr>
        <w:t xml:space="preserve">na podstawie wystawionego przez Inspektora Nadzoru i podpisanego obustronnie Protokołu ustalenia odpłatności za zużytą energię </w:t>
      </w:r>
      <w:r w:rsidR="00674FD5" w:rsidRPr="007610A9">
        <w:rPr>
          <w:sz w:val="22"/>
          <w:szCs w:val="22"/>
        </w:rPr>
        <w:lastRenderedPageBreak/>
        <w:t xml:space="preserve">elektryczną i wodę. Do sporządzenia kalkulacji zużycia energii elektrycznej i wody </w:t>
      </w:r>
      <w:r w:rsidR="00B37DA1" w:rsidRPr="007610A9">
        <w:rPr>
          <w:sz w:val="22"/>
          <w:szCs w:val="22"/>
        </w:rPr>
        <w:t>przyjmuje się</w:t>
      </w:r>
      <w:r w:rsidR="00674FD5" w:rsidRPr="007610A9">
        <w:rPr>
          <w:sz w:val="22"/>
          <w:szCs w:val="22"/>
        </w:rPr>
        <w:t xml:space="preserve"> koszt zużytej energii elektrycznej i wody wyliczony na podstawie odczytu podlicznika po zakończeniu robót oraz stawki ustalonej na podstawie faktury, którą Zamawiający  opłacił do właściwego dostawcy </w:t>
      </w:r>
      <w:r w:rsidR="00EC179B" w:rsidRPr="007610A9">
        <w:rPr>
          <w:sz w:val="22"/>
          <w:szCs w:val="22"/>
        </w:rPr>
        <w:t>mediów</w:t>
      </w:r>
      <w:r w:rsidR="00674FD5" w:rsidRPr="007610A9">
        <w:rPr>
          <w:sz w:val="22"/>
          <w:szCs w:val="22"/>
        </w:rPr>
        <w:t xml:space="preserve"> z miesiąca poprzedzającego termin zakończenia przedmiotu umowy. </w:t>
      </w:r>
    </w:p>
    <w:p w:rsidR="00EC179B" w:rsidRPr="007610A9" w:rsidRDefault="008E65D5" w:rsidP="007610A9">
      <w:pPr>
        <w:numPr>
          <w:ilvl w:val="0"/>
          <w:numId w:val="17"/>
        </w:numPr>
        <w:jc w:val="both"/>
        <w:rPr>
          <w:sz w:val="22"/>
          <w:szCs w:val="22"/>
        </w:rPr>
      </w:pPr>
      <w:r w:rsidRPr="007610A9">
        <w:rPr>
          <w:sz w:val="22"/>
          <w:szCs w:val="22"/>
        </w:rPr>
        <w:t>Wykonawca jest zobowiązany powiadomić Inspektora nadzoru inwestorskiego o gotowości do odbioru robót zanikających lub ulegających zakryciu w terminie</w:t>
      </w:r>
      <w:r w:rsidR="00AE345A" w:rsidRPr="007610A9">
        <w:rPr>
          <w:sz w:val="22"/>
          <w:szCs w:val="22"/>
        </w:rPr>
        <w:t xml:space="preserve"> przynajmniej</w:t>
      </w:r>
      <w:r w:rsidRPr="007610A9">
        <w:rPr>
          <w:sz w:val="22"/>
          <w:szCs w:val="22"/>
        </w:rPr>
        <w:t xml:space="preserve"> </w:t>
      </w:r>
      <w:r w:rsidR="00B765A6" w:rsidRPr="007610A9">
        <w:rPr>
          <w:sz w:val="22"/>
          <w:szCs w:val="22"/>
        </w:rPr>
        <w:t xml:space="preserve">3 </w:t>
      </w:r>
      <w:r w:rsidRPr="007610A9">
        <w:rPr>
          <w:sz w:val="22"/>
          <w:szCs w:val="22"/>
        </w:rPr>
        <w:t xml:space="preserve">dni roboczych </w:t>
      </w:r>
      <w:r w:rsidR="00B765A6" w:rsidRPr="007610A9">
        <w:rPr>
          <w:sz w:val="22"/>
          <w:szCs w:val="22"/>
        </w:rPr>
        <w:t xml:space="preserve">przed planowanym ich zakryciem </w:t>
      </w:r>
      <w:r w:rsidRPr="007610A9">
        <w:rPr>
          <w:sz w:val="22"/>
          <w:szCs w:val="22"/>
        </w:rPr>
        <w:t>oraz umożliwić Inspektorowi nadzoru inwestorskiego sprawdzenie każdej roboty zanikającej lub ulegającej zakryciu.</w:t>
      </w:r>
    </w:p>
    <w:p w:rsidR="00EC179B" w:rsidRPr="007610A9" w:rsidRDefault="008E65D5" w:rsidP="007610A9">
      <w:pPr>
        <w:numPr>
          <w:ilvl w:val="0"/>
          <w:numId w:val="17"/>
        </w:numPr>
        <w:jc w:val="both"/>
        <w:rPr>
          <w:sz w:val="22"/>
          <w:szCs w:val="22"/>
        </w:rPr>
      </w:pPr>
      <w:r w:rsidRPr="007610A9">
        <w:rPr>
          <w:sz w:val="22"/>
          <w:szCs w:val="22"/>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8E65D5" w:rsidRPr="007610A9" w:rsidRDefault="008E65D5" w:rsidP="007610A9">
      <w:pPr>
        <w:numPr>
          <w:ilvl w:val="0"/>
          <w:numId w:val="17"/>
        </w:numPr>
        <w:jc w:val="both"/>
        <w:rPr>
          <w:sz w:val="22"/>
          <w:szCs w:val="22"/>
        </w:rPr>
      </w:pPr>
      <w:r w:rsidRPr="007610A9">
        <w:rPr>
          <w:sz w:val="22"/>
          <w:szCs w:val="22"/>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8E65D5" w:rsidRPr="007610A9" w:rsidRDefault="008E65D5" w:rsidP="00DC69FB">
      <w:pPr>
        <w:numPr>
          <w:ilvl w:val="0"/>
          <w:numId w:val="21"/>
        </w:numPr>
        <w:ind w:left="0"/>
        <w:jc w:val="both"/>
        <w:rPr>
          <w:sz w:val="22"/>
          <w:szCs w:val="22"/>
        </w:rPr>
      </w:pPr>
      <w:r w:rsidRPr="007610A9">
        <w:rPr>
          <w:sz w:val="22"/>
          <w:szCs w:val="22"/>
        </w:rPr>
        <w:t xml:space="preserve">Wadą, która wynikła z wykonanych w ramach Umowy </w:t>
      </w:r>
      <w:r w:rsidR="009F3C85" w:rsidRPr="007610A9">
        <w:rPr>
          <w:sz w:val="22"/>
          <w:szCs w:val="22"/>
        </w:rPr>
        <w:t>robót i</w:t>
      </w:r>
      <w:r w:rsidRPr="007610A9">
        <w:rPr>
          <w:sz w:val="22"/>
          <w:szCs w:val="22"/>
        </w:rPr>
        <w:t xml:space="preserve">  tkwiła w obiekcie, którego dotyczy przedmiot Umowy na dzień zakończenia robót budowlanych służących realizacji przedmiotu Umowy; </w:t>
      </w:r>
    </w:p>
    <w:p w:rsidR="008E65D5" w:rsidRPr="007610A9" w:rsidRDefault="008E65D5" w:rsidP="00DC69FB">
      <w:pPr>
        <w:numPr>
          <w:ilvl w:val="0"/>
          <w:numId w:val="21"/>
        </w:numPr>
        <w:ind w:left="0"/>
        <w:jc w:val="both"/>
        <w:rPr>
          <w:sz w:val="22"/>
          <w:szCs w:val="22"/>
        </w:rPr>
      </w:pPr>
      <w:r w:rsidRPr="007610A9">
        <w:rPr>
          <w:sz w:val="22"/>
          <w:szCs w:val="22"/>
        </w:rPr>
        <w:t xml:space="preserve">wypadkiem zaistniałym przed dniem Odbioru końcowego, który nie był objęty ryzykiem Zamawiającego lub; </w:t>
      </w:r>
    </w:p>
    <w:p w:rsidR="00DB679F" w:rsidRPr="007610A9" w:rsidRDefault="008E65D5" w:rsidP="00DB679F">
      <w:pPr>
        <w:numPr>
          <w:ilvl w:val="0"/>
          <w:numId w:val="21"/>
        </w:numPr>
        <w:ind w:left="0"/>
        <w:jc w:val="both"/>
        <w:rPr>
          <w:sz w:val="22"/>
          <w:szCs w:val="22"/>
        </w:rPr>
      </w:pPr>
      <w:r w:rsidRPr="007610A9">
        <w:rPr>
          <w:sz w:val="22"/>
          <w:szCs w:val="22"/>
        </w:rPr>
        <w:t>czynnościami Wykonawcy na Terenie budowy po dniu Odbioru końcowego.</w:t>
      </w:r>
    </w:p>
    <w:p w:rsidR="00DB679F" w:rsidRPr="007610A9" w:rsidRDefault="00DB679F" w:rsidP="007610A9">
      <w:pPr>
        <w:jc w:val="both"/>
        <w:rPr>
          <w:sz w:val="22"/>
          <w:szCs w:val="22"/>
        </w:rPr>
      </w:pPr>
      <w:r w:rsidRPr="007610A9">
        <w:rPr>
          <w:sz w:val="22"/>
          <w:szCs w:val="22"/>
        </w:rPr>
        <w:t>1</w:t>
      </w:r>
      <w:r w:rsidR="007610A9">
        <w:rPr>
          <w:sz w:val="22"/>
          <w:szCs w:val="22"/>
        </w:rPr>
        <w:t>5</w:t>
      </w:r>
      <w:r w:rsidRPr="007610A9">
        <w:rPr>
          <w:sz w:val="22"/>
          <w:szCs w:val="22"/>
        </w:rPr>
        <w:t xml:space="preserve">. </w:t>
      </w:r>
      <w:r w:rsidR="008E65D5" w:rsidRPr="007610A9">
        <w:rPr>
          <w:sz w:val="22"/>
          <w:szCs w:val="22"/>
        </w:rPr>
        <w:t xml:space="preserve">Wykonawca pokryje koszty napraw i przywrócenia do stanu poprzedniego </w:t>
      </w:r>
      <w:r w:rsidR="00860979" w:rsidRPr="007610A9">
        <w:rPr>
          <w:sz w:val="22"/>
          <w:szCs w:val="22"/>
        </w:rPr>
        <w:t>nawierzchni/</w:t>
      </w:r>
      <w:r w:rsidR="008E65D5" w:rsidRPr="007610A9">
        <w:rPr>
          <w:sz w:val="22"/>
          <w:szCs w:val="22"/>
        </w:rPr>
        <w:t>dróg zniszczonych podczas transportu przez Wykonawcę lub inne podmioty, za które ponosi on odpowiedzialność, w związku z realizacją Umowy.</w:t>
      </w:r>
    </w:p>
    <w:p w:rsidR="00005781" w:rsidRPr="007610A9" w:rsidRDefault="00DB679F" w:rsidP="00EC179B">
      <w:pPr>
        <w:jc w:val="both"/>
        <w:rPr>
          <w:sz w:val="22"/>
          <w:szCs w:val="22"/>
        </w:rPr>
      </w:pPr>
      <w:r w:rsidRPr="007610A9">
        <w:rPr>
          <w:sz w:val="22"/>
          <w:szCs w:val="22"/>
        </w:rPr>
        <w:t>1</w:t>
      </w:r>
      <w:r w:rsidR="007610A9">
        <w:rPr>
          <w:sz w:val="22"/>
          <w:szCs w:val="22"/>
        </w:rPr>
        <w:t>6</w:t>
      </w:r>
      <w:r w:rsidR="00EC179B" w:rsidRPr="007610A9">
        <w:rPr>
          <w:sz w:val="22"/>
          <w:szCs w:val="22"/>
        </w:rPr>
        <w:t xml:space="preserve">. </w:t>
      </w:r>
      <w:r w:rsidR="008E65D5" w:rsidRPr="007610A9">
        <w:rPr>
          <w:sz w:val="22"/>
          <w:szCs w:val="22"/>
        </w:rPr>
        <w:t>Wykonawca przygotowuje</w:t>
      </w:r>
      <w:r w:rsidR="00005781" w:rsidRPr="007610A9">
        <w:rPr>
          <w:sz w:val="22"/>
          <w:szCs w:val="22"/>
        </w:rPr>
        <w:t xml:space="preserve">: </w:t>
      </w:r>
    </w:p>
    <w:p w:rsidR="00005781" w:rsidRPr="007610A9" w:rsidRDefault="008E65D5" w:rsidP="00DC69FB">
      <w:pPr>
        <w:numPr>
          <w:ilvl w:val="0"/>
          <w:numId w:val="105"/>
        </w:numPr>
        <w:ind w:left="0"/>
        <w:jc w:val="both"/>
        <w:rPr>
          <w:sz w:val="22"/>
          <w:szCs w:val="22"/>
        </w:rPr>
      </w:pPr>
      <w:r w:rsidRPr="007610A9">
        <w:rPr>
          <w:sz w:val="22"/>
          <w:szCs w:val="22"/>
        </w:rPr>
        <w:t>dokumentację powykonawczą zgodnie z obowiązującymi przepisami prawa, odzwierciedlając i dokumentując stan faktyczny wykonania robót</w:t>
      </w:r>
      <w:r w:rsidR="00C52218" w:rsidRPr="007610A9">
        <w:rPr>
          <w:sz w:val="22"/>
          <w:szCs w:val="22"/>
        </w:rPr>
        <w:t>;</w:t>
      </w:r>
    </w:p>
    <w:p w:rsidR="00005781" w:rsidRPr="007610A9" w:rsidRDefault="00005781" w:rsidP="00DC69FB">
      <w:pPr>
        <w:numPr>
          <w:ilvl w:val="0"/>
          <w:numId w:val="105"/>
        </w:numPr>
        <w:ind w:left="0"/>
        <w:jc w:val="both"/>
        <w:rPr>
          <w:sz w:val="22"/>
          <w:szCs w:val="22"/>
        </w:rPr>
      </w:pPr>
      <w:r w:rsidRPr="007610A9">
        <w:rPr>
          <w:sz w:val="22"/>
          <w:szCs w:val="22"/>
        </w:rPr>
        <w:t>dokumentację fotograficzną przed, w trakcie i po zakończeniu prac</w:t>
      </w:r>
    </w:p>
    <w:p w:rsidR="00005781" w:rsidRPr="007610A9" w:rsidRDefault="00005781" w:rsidP="00DC69FB">
      <w:pPr>
        <w:numPr>
          <w:ilvl w:val="0"/>
          <w:numId w:val="105"/>
        </w:numPr>
        <w:ind w:left="0"/>
        <w:jc w:val="both"/>
        <w:rPr>
          <w:sz w:val="22"/>
          <w:szCs w:val="22"/>
        </w:rPr>
      </w:pPr>
      <w:r w:rsidRPr="007610A9">
        <w:rPr>
          <w:sz w:val="22"/>
          <w:szCs w:val="22"/>
        </w:rPr>
        <w:t>dokumentację konserwatorską powykonawczą prowadzonych prac w formie opisowej i fotograficznej (wydruk oraz wersja elektroniczna)</w:t>
      </w:r>
    </w:p>
    <w:p w:rsidR="008E65D5" w:rsidRPr="007610A9" w:rsidRDefault="00EC179B" w:rsidP="00EC179B">
      <w:pPr>
        <w:jc w:val="both"/>
        <w:rPr>
          <w:sz w:val="22"/>
          <w:szCs w:val="22"/>
        </w:rPr>
      </w:pPr>
      <w:r w:rsidRPr="007610A9">
        <w:rPr>
          <w:sz w:val="22"/>
          <w:szCs w:val="22"/>
        </w:rPr>
        <w:t>1</w:t>
      </w:r>
      <w:r w:rsidR="007610A9">
        <w:rPr>
          <w:sz w:val="22"/>
          <w:szCs w:val="22"/>
        </w:rPr>
        <w:t>7</w:t>
      </w:r>
      <w:r w:rsidRPr="007610A9">
        <w:rPr>
          <w:sz w:val="22"/>
          <w:szCs w:val="22"/>
        </w:rPr>
        <w:t xml:space="preserve">. </w:t>
      </w:r>
      <w:r w:rsidR="008E65D5" w:rsidRPr="007610A9">
        <w:rPr>
          <w:sz w:val="22"/>
          <w:szCs w:val="22"/>
        </w:rPr>
        <w:t>Dokumentacja powykonawcza kompletowana będzie przez Wykonawcę sukcesywnie wraz z postępem robót oraz Odbiorami robót zanikających i ulegających zakryciu i poddawanych Odbiorom częściowym.</w:t>
      </w:r>
    </w:p>
    <w:p w:rsidR="008E65D5" w:rsidRPr="007610A9" w:rsidRDefault="00EC179B" w:rsidP="00EC179B">
      <w:pPr>
        <w:jc w:val="both"/>
        <w:rPr>
          <w:sz w:val="22"/>
          <w:szCs w:val="22"/>
        </w:rPr>
      </w:pPr>
      <w:r w:rsidRPr="007610A9">
        <w:rPr>
          <w:sz w:val="22"/>
          <w:szCs w:val="22"/>
        </w:rPr>
        <w:t>1</w:t>
      </w:r>
      <w:r w:rsidR="007610A9">
        <w:rPr>
          <w:sz w:val="22"/>
          <w:szCs w:val="22"/>
        </w:rPr>
        <w:t>8</w:t>
      </w:r>
      <w:r w:rsidRPr="007610A9">
        <w:rPr>
          <w:sz w:val="22"/>
          <w:szCs w:val="22"/>
        </w:rPr>
        <w:t xml:space="preserve">. </w:t>
      </w:r>
      <w:r w:rsidR="008E65D5" w:rsidRPr="007610A9">
        <w:rPr>
          <w:sz w:val="22"/>
          <w:szCs w:val="22"/>
        </w:rPr>
        <w:t>Dokumentacja powykonawcza będzie udostępniona Zamawiającemu na każde żądanie w trakcie obowiązywania niniejszej Umowy.</w:t>
      </w:r>
    </w:p>
    <w:p w:rsidR="00DB679F" w:rsidRPr="007610A9" w:rsidRDefault="00EC179B" w:rsidP="00EC179B">
      <w:pPr>
        <w:jc w:val="both"/>
        <w:rPr>
          <w:sz w:val="22"/>
          <w:szCs w:val="22"/>
        </w:rPr>
      </w:pPr>
      <w:r w:rsidRPr="007610A9">
        <w:rPr>
          <w:sz w:val="22"/>
          <w:szCs w:val="22"/>
        </w:rPr>
        <w:t>1</w:t>
      </w:r>
      <w:r w:rsidR="00DB679F" w:rsidRPr="007610A9">
        <w:rPr>
          <w:sz w:val="22"/>
          <w:szCs w:val="22"/>
        </w:rPr>
        <w:t>9</w:t>
      </w:r>
      <w:r w:rsidRPr="007610A9">
        <w:rPr>
          <w:sz w:val="22"/>
          <w:szCs w:val="22"/>
        </w:rPr>
        <w:t xml:space="preserve">, </w:t>
      </w:r>
      <w:r w:rsidR="008E65D5" w:rsidRPr="007610A9">
        <w:rPr>
          <w:sz w:val="22"/>
          <w:szCs w:val="22"/>
        </w:rPr>
        <w:t>Skompletowana dokumentacja</w:t>
      </w:r>
      <w:r w:rsidR="00C52218" w:rsidRPr="007610A9">
        <w:rPr>
          <w:sz w:val="22"/>
          <w:szCs w:val="22"/>
        </w:rPr>
        <w:t xml:space="preserve">, o której mowa w ust. </w:t>
      </w:r>
      <w:r w:rsidR="00860979" w:rsidRPr="007610A9">
        <w:rPr>
          <w:sz w:val="22"/>
          <w:szCs w:val="22"/>
        </w:rPr>
        <w:t>17</w:t>
      </w:r>
      <w:r w:rsidR="00C52218" w:rsidRPr="007610A9">
        <w:rPr>
          <w:sz w:val="22"/>
          <w:szCs w:val="22"/>
        </w:rPr>
        <w:t xml:space="preserve">, </w:t>
      </w:r>
      <w:r w:rsidR="008E65D5" w:rsidRPr="007610A9">
        <w:rPr>
          <w:sz w:val="22"/>
          <w:szCs w:val="22"/>
        </w:rPr>
        <w:t xml:space="preserve">zostanie przekazana Zamawiającemu w wersji papierowej i elektronicznej w </w:t>
      </w:r>
      <w:r w:rsidR="00C52218" w:rsidRPr="007610A9">
        <w:rPr>
          <w:sz w:val="22"/>
          <w:szCs w:val="22"/>
        </w:rPr>
        <w:t>3</w:t>
      </w:r>
      <w:r w:rsidR="00005781" w:rsidRPr="007610A9">
        <w:rPr>
          <w:sz w:val="22"/>
          <w:szCs w:val="22"/>
        </w:rPr>
        <w:t xml:space="preserve"> </w:t>
      </w:r>
      <w:r w:rsidR="008E65D5" w:rsidRPr="007610A9">
        <w:rPr>
          <w:sz w:val="22"/>
          <w:szCs w:val="22"/>
        </w:rPr>
        <w:t xml:space="preserve">egzemplarzach, w terminie nie dłuższym niż </w:t>
      </w:r>
      <w:r w:rsidR="00C52218" w:rsidRPr="007610A9">
        <w:rPr>
          <w:sz w:val="22"/>
          <w:szCs w:val="22"/>
        </w:rPr>
        <w:t>14 dni</w:t>
      </w:r>
      <w:r w:rsidR="008E65D5" w:rsidRPr="007610A9">
        <w:rPr>
          <w:sz w:val="22"/>
          <w:szCs w:val="22"/>
        </w:rPr>
        <w:t xml:space="preserve"> od dnia zgłoszenia robót przez Wykonawcę do Odbioru końcowego</w:t>
      </w:r>
      <w:r w:rsidR="009F3C85" w:rsidRPr="007610A9">
        <w:rPr>
          <w:sz w:val="22"/>
          <w:szCs w:val="22"/>
        </w:rPr>
        <w:t xml:space="preserve"> robót</w:t>
      </w:r>
      <w:r w:rsidR="008E65D5" w:rsidRPr="007610A9">
        <w:rPr>
          <w:sz w:val="22"/>
          <w:szCs w:val="22"/>
        </w:rPr>
        <w:t>.</w:t>
      </w:r>
    </w:p>
    <w:p w:rsidR="008E65D5" w:rsidRPr="007610A9" w:rsidRDefault="008E65D5" w:rsidP="00CE68F4">
      <w:pPr>
        <w:jc w:val="both"/>
        <w:rPr>
          <w:sz w:val="22"/>
          <w:szCs w:val="22"/>
        </w:rPr>
      </w:pPr>
    </w:p>
    <w:p w:rsidR="00CE68F4" w:rsidRPr="007610A9" w:rsidRDefault="00CE68F4" w:rsidP="00CE68F4">
      <w:pPr>
        <w:rPr>
          <w:b/>
          <w:sz w:val="22"/>
          <w:szCs w:val="22"/>
        </w:rPr>
      </w:pPr>
      <w:r w:rsidRPr="007610A9">
        <w:rPr>
          <w:b/>
          <w:sz w:val="22"/>
          <w:szCs w:val="22"/>
        </w:rPr>
        <w:t>§ 7.</w:t>
      </w:r>
    </w:p>
    <w:p w:rsidR="00CE68F4" w:rsidRPr="007610A9" w:rsidRDefault="00CE68F4" w:rsidP="00CE68F4">
      <w:pPr>
        <w:rPr>
          <w:sz w:val="22"/>
          <w:szCs w:val="22"/>
        </w:rPr>
      </w:pPr>
      <w:r w:rsidRPr="007610A9">
        <w:rPr>
          <w:b/>
          <w:sz w:val="22"/>
          <w:szCs w:val="22"/>
        </w:rPr>
        <w:t>POTENCJAŁ WYKONAWCY.</w:t>
      </w:r>
    </w:p>
    <w:p w:rsidR="00CE68F4" w:rsidRPr="007610A9" w:rsidRDefault="00CE68F4" w:rsidP="00DC69FB">
      <w:pPr>
        <w:numPr>
          <w:ilvl w:val="0"/>
          <w:numId w:val="22"/>
        </w:numPr>
        <w:jc w:val="both"/>
        <w:rPr>
          <w:sz w:val="22"/>
          <w:szCs w:val="22"/>
        </w:rPr>
      </w:pPr>
      <w:r w:rsidRPr="007610A9">
        <w:rPr>
          <w:sz w:val="22"/>
          <w:szCs w:val="22"/>
        </w:rPr>
        <w:t xml:space="preserve">Wykonawca oświadcza, że w celu realizacji Umowy zapewni odpowiednie zasoby </w:t>
      </w:r>
      <w:r w:rsidR="009F3C85" w:rsidRPr="007610A9">
        <w:rPr>
          <w:sz w:val="22"/>
          <w:szCs w:val="22"/>
        </w:rPr>
        <w:t>techniczne oraz</w:t>
      </w:r>
      <w:r w:rsidRPr="007610A9">
        <w:rPr>
          <w:sz w:val="22"/>
          <w:szCs w:val="22"/>
        </w:rPr>
        <w:t xml:space="preserve"> personel posiadający zdolności, doświadczenie, wiedzę oraz wymagane uprawnienia, w zakresie niezbędnym do wykonania przedmiotu Umowy, zgodnie ze złożoną Ofertą.</w:t>
      </w:r>
    </w:p>
    <w:p w:rsidR="00CE68F4" w:rsidRPr="007610A9" w:rsidRDefault="00CE68F4" w:rsidP="00DC69FB">
      <w:pPr>
        <w:numPr>
          <w:ilvl w:val="0"/>
          <w:numId w:val="22"/>
        </w:numPr>
        <w:jc w:val="both"/>
        <w:rPr>
          <w:sz w:val="22"/>
          <w:szCs w:val="22"/>
        </w:rPr>
      </w:pPr>
      <w:r w:rsidRPr="007610A9">
        <w:rPr>
          <w:sz w:val="22"/>
          <w:szCs w:val="22"/>
        </w:rPr>
        <w:t>Wykonawca oświadcza, że posiada wiedzę i doświadczenie wymagane do realizacji robót budowlanych będących przedmiotem Umowy.</w:t>
      </w:r>
    </w:p>
    <w:p w:rsidR="00CE68F4" w:rsidRPr="007610A9" w:rsidRDefault="00CE68F4" w:rsidP="00DC69FB">
      <w:pPr>
        <w:numPr>
          <w:ilvl w:val="0"/>
          <w:numId w:val="22"/>
        </w:numPr>
        <w:jc w:val="both"/>
        <w:rPr>
          <w:sz w:val="22"/>
          <w:szCs w:val="22"/>
        </w:rPr>
      </w:pPr>
      <w:r w:rsidRPr="007610A9">
        <w:rPr>
          <w:sz w:val="22"/>
          <w:szCs w:val="22"/>
        </w:rPr>
        <w:lastRenderedPageBreak/>
        <w:t xml:space="preserve">Wykonawca oświadcza, że podmiot </w:t>
      </w:r>
      <w:r w:rsidR="00B03ED9" w:rsidRPr="007610A9">
        <w:rPr>
          <w:sz w:val="22"/>
          <w:szCs w:val="22"/>
        </w:rPr>
        <w:t>trzeci …</w:t>
      </w:r>
      <w:r w:rsidRPr="007610A9">
        <w:rPr>
          <w:sz w:val="22"/>
          <w:szCs w:val="22"/>
        </w:rPr>
        <w:t>………. (</w:t>
      </w:r>
      <w:r w:rsidRPr="007610A9">
        <w:rPr>
          <w:i/>
          <w:sz w:val="22"/>
          <w:szCs w:val="22"/>
        </w:rPr>
        <w:t>nazwa podmiotu trzeciego</w:t>
      </w:r>
      <w:r w:rsidRPr="007610A9">
        <w:rPr>
          <w:sz w:val="22"/>
          <w:szCs w:val="22"/>
        </w:rPr>
        <w:t>), na zasoby którego w zakresie</w:t>
      </w:r>
      <w:r w:rsidR="00A310E2" w:rsidRPr="007610A9">
        <w:rPr>
          <w:sz w:val="22"/>
          <w:szCs w:val="22"/>
        </w:rPr>
        <w:t xml:space="preserve"> zdolności technicznej lub zawodowej</w:t>
      </w:r>
      <w:r w:rsidR="00A310E2" w:rsidRPr="007610A9" w:rsidDel="00A310E2">
        <w:rPr>
          <w:sz w:val="22"/>
          <w:szCs w:val="22"/>
        </w:rPr>
        <w:t xml:space="preserve"> </w:t>
      </w:r>
      <w:r w:rsidRPr="007610A9">
        <w:rPr>
          <w:sz w:val="22"/>
          <w:szCs w:val="22"/>
        </w:rPr>
        <w:t xml:space="preserve">Wykonawca powoływał się składając Ofertę celem wykazania spełniania warunków udziału w postępowaniu o udzielenie zamówienia publicznego, będzie realizował przedmiot Umowy </w:t>
      </w:r>
      <w:r w:rsidR="00A310E2" w:rsidRPr="007610A9">
        <w:rPr>
          <w:sz w:val="22"/>
          <w:szCs w:val="22"/>
        </w:rPr>
        <w:t xml:space="preserve">na zasadzie podwykonawcy </w:t>
      </w:r>
      <w:r w:rsidRPr="007610A9">
        <w:rPr>
          <w:sz w:val="22"/>
          <w:szCs w:val="22"/>
        </w:rPr>
        <w:t>w zakresie ………………….. (</w:t>
      </w:r>
      <w:r w:rsidRPr="007610A9">
        <w:rPr>
          <w:i/>
          <w:sz w:val="22"/>
          <w:szCs w:val="22"/>
        </w:rPr>
        <w:t>w jakim wiedza i doświadczenie podmiotu trzeciego były deklarowane do wykonania przedmiotu Umowy na użytek postępowania o udzielenie zamówienia publicznego</w:t>
      </w:r>
      <w:r w:rsidRPr="007610A9">
        <w:rPr>
          <w:sz w:val="22"/>
          <w:szCs w:val="22"/>
        </w:rPr>
        <w:t>).</w:t>
      </w:r>
    </w:p>
    <w:p w:rsidR="00CE68F4" w:rsidRPr="007610A9" w:rsidRDefault="00CE68F4" w:rsidP="00DC69FB">
      <w:pPr>
        <w:numPr>
          <w:ilvl w:val="0"/>
          <w:numId w:val="22"/>
        </w:numPr>
        <w:jc w:val="both"/>
        <w:rPr>
          <w:sz w:val="22"/>
          <w:szCs w:val="22"/>
        </w:rPr>
      </w:pPr>
      <w:r w:rsidRPr="007610A9">
        <w:rPr>
          <w:sz w:val="22"/>
          <w:szCs w:val="22"/>
        </w:rPr>
        <w:t>Wykonawca oświadcza, że dysponuje odpowiednimi środkami finansowymi umożliwiającymi wykonanie przedmiotu Umowy.</w:t>
      </w:r>
    </w:p>
    <w:p w:rsidR="00701131" w:rsidRPr="007610A9" w:rsidRDefault="00701131" w:rsidP="00DC69FB">
      <w:pPr>
        <w:numPr>
          <w:ilvl w:val="0"/>
          <w:numId w:val="22"/>
        </w:numPr>
        <w:jc w:val="both"/>
        <w:rPr>
          <w:sz w:val="22"/>
          <w:szCs w:val="22"/>
        </w:rPr>
      </w:pPr>
      <w:r w:rsidRPr="007610A9">
        <w:rPr>
          <w:sz w:val="22"/>
          <w:szCs w:val="22"/>
          <w:shd w:val="clear" w:color="auto" w:fill="FFFFFF"/>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7610A9">
        <w:rPr>
          <w:sz w:val="22"/>
          <w:szCs w:val="22"/>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701131" w:rsidRPr="007610A9" w:rsidRDefault="00701131" w:rsidP="00701131">
      <w:pPr>
        <w:ind w:left="360"/>
        <w:jc w:val="both"/>
        <w:rPr>
          <w:sz w:val="22"/>
          <w:szCs w:val="22"/>
        </w:rPr>
      </w:pPr>
    </w:p>
    <w:p w:rsidR="0015173D" w:rsidRPr="007610A9" w:rsidRDefault="0015173D" w:rsidP="0015173D">
      <w:pPr>
        <w:jc w:val="both"/>
        <w:rPr>
          <w:sz w:val="22"/>
          <w:szCs w:val="22"/>
        </w:rPr>
      </w:pPr>
    </w:p>
    <w:p w:rsidR="0015173D" w:rsidRPr="007610A9" w:rsidRDefault="0015173D" w:rsidP="0015173D">
      <w:pPr>
        <w:rPr>
          <w:b/>
          <w:sz w:val="22"/>
          <w:szCs w:val="22"/>
        </w:rPr>
      </w:pPr>
      <w:r w:rsidRPr="007610A9">
        <w:rPr>
          <w:b/>
          <w:sz w:val="22"/>
          <w:szCs w:val="22"/>
        </w:rPr>
        <w:t>§ 8.</w:t>
      </w:r>
    </w:p>
    <w:p w:rsidR="0015173D" w:rsidRPr="007610A9" w:rsidRDefault="0015173D" w:rsidP="0015173D">
      <w:pPr>
        <w:rPr>
          <w:b/>
          <w:sz w:val="22"/>
          <w:szCs w:val="22"/>
        </w:rPr>
      </w:pPr>
      <w:r w:rsidRPr="007610A9">
        <w:rPr>
          <w:b/>
          <w:sz w:val="22"/>
          <w:szCs w:val="22"/>
        </w:rPr>
        <w:t>KIEROWNIK BUDOWY.</w:t>
      </w:r>
      <w:r w:rsidR="007845A7" w:rsidRPr="007610A9">
        <w:rPr>
          <w:b/>
          <w:sz w:val="22"/>
          <w:szCs w:val="22"/>
        </w:rPr>
        <w:t xml:space="preserve"> KIEROWNICY ROBÓT</w:t>
      </w:r>
    </w:p>
    <w:p w:rsidR="00D45584" w:rsidRPr="007610A9" w:rsidRDefault="00D45584" w:rsidP="00DC69FB">
      <w:pPr>
        <w:numPr>
          <w:ilvl w:val="0"/>
          <w:numId w:val="23"/>
        </w:numPr>
        <w:jc w:val="both"/>
        <w:rPr>
          <w:sz w:val="22"/>
          <w:szCs w:val="22"/>
        </w:rPr>
      </w:pPr>
      <w:r w:rsidRPr="007610A9">
        <w:rPr>
          <w:sz w:val="22"/>
          <w:szCs w:val="22"/>
        </w:rPr>
        <w:t xml:space="preserve">Wykonawca ustanawia Pana/Panią </w:t>
      </w:r>
      <w:r w:rsidRPr="007610A9">
        <w:rPr>
          <w:i/>
          <w:sz w:val="22"/>
          <w:szCs w:val="22"/>
        </w:rPr>
        <w:t xml:space="preserve">……………………………………. Nr uprawnień ……………. wydane dnia ………… przez ……………… </w:t>
      </w:r>
      <w:r w:rsidRPr="007610A9">
        <w:rPr>
          <w:sz w:val="22"/>
          <w:szCs w:val="22"/>
        </w:rPr>
        <w:t>jako Kierownika budowy, który jest uprawniony do działania w związku z realizacją Umowy w granicach określonych art. 22 ustawy PrBud.</w:t>
      </w:r>
      <w:r w:rsidR="007610A9">
        <w:rPr>
          <w:sz w:val="22"/>
          <w:szCs w:val="22"/>
        </w:rPr>
        <w:t xml:space="preserve"> </w:t>
      </w:r>
    </w:p>
    <w:p w:rsidR="00D45584" w:rsidRPr="007610A9" w:rsidRDefault="00D45584" w:rsidP="00DC69FB">
      <w:pPr>
        <w:numPr>
          <w:ilvl w:val="0"/>
          <w:numId w:val="23"/>
        </w:numPr>
        <w:jc w:val="both"/>
        <w:rPr>
          <w:sz w:val="22"/>
          <w:szCs w:val="22"/>
        </w:rPr>
      </w:pPr>
      <w:r w:rsidRPr="007610A9">
        <w:rPr>
          <w:sz w:val="22"/>
          <w:szCs w:val="22"/>
        </w:rPr>
        <w:t xml:space="preserve">Kierownikami robót posiadającym uprawienia do kierowania robotami budowlanymi w poniższych specjalnościach są: </w:t>
      </w:r>
    </w:p>
    <w:p w:rsidR="00D45584" w:rsidRPr="007610A9" w:rsidRDefault="00D45584" w:rsidP="00DC69FB">
      <w:pPr>
        <w:numPr>
          <w:ilvl w:val="0"/>
          <w:numId w:val="86"/>
        </w:numPr>
        <w:jc w:val="both"/>
        <w:rPr>
          <w:i/>
          <w:sz w:val="22"/>
          <w:szCs w:val="22"/>
        </w:rPr>
      </w:pPr>
      <w:r w:rsidRPr="007610A9">
        <w:rPr>
          <w:i/>
          <w:sz w:val="22"/>
          <w:szCs w:val="22"/>
        </w:rPr>
        <w:t>………………………… w specjalności……… nr. ……. wydane dnia ………… przez</w:t>
      </w:r>
    </w:p>
    <w:p w:rsidR="00D45584" w:rsidRPr="007610A9" w:rsidRDefault="00D45584" w:rsidP="00DC69FB">
      <w:pPr>
        <w:numPr>
          <w:ilvl w:val="0"/>
          <w:numId w:val="86"/>
        </w:numPr>
        <w:jc w:val="both"/>
        <w:rPr>
          <w:i/>
          <w:sz w:val="22"/>
          <w:szCs w:val="22"/>
        </w:rPr>
      </w:pPr>
      <w:r w:rsidRPr="007610A9">
        <w:rPr>
          <w:i/>
          <w:sz w:val="22"/>
          <w:szCs w:val="22"/>
        </w:rPr>
        <w:t xml:space="preserve">………………………… w specjalności……… nr. ……. wydane dnia ………… przez </w:t>
      </w:r>
    </w:p>
    <w:p w:rsidR="004959D1" w:rsidRPr="00967D7B" w:rsidRDefault="00D45584" w:rsidP="00967D7B">
      <w:pPr>
        <w:numPr>
          <w:ilvl w:val="0"/>
          <w:numId w:val="23"/>
        </w:numPr>
        <w:jc w:val="both"/>
        <w:rPr>
          <w:sz w:val="22"/>
          <w:szCs w:val="22"/>
        </w:rPr>
      </w:pPr>
      <w:r w:rsidRPr="007610A9">
        <w:rPr>
          <w:sz w:val="22"/>
          <w:szCs w:val="22"/>
        </w:rPr>
        <w:t xml:space="preserve">Kierownikiem prac konserwatorskich, spełniającą wymagania zgodnie z art. </w:t>
      </w:r>
      <w:r w:rsidR="00335B30" w:rsidRPr="007610A9">
        <w:rPr>
          <w:sz w:val="22"/>
          <w:szCs w:val="22"/>
        </w:rPr>
        <w:t xml:space="preserve">37a  </w:t>
      </w:r>
      <w:r w:rsidRPr="007610A9">
        <w:rPr>
          <w:sz w:val="22"/>
          <w:szCs w:val="22"/>
        </w:rPr>
        <w:t xml:space="preserve">ust. 1 </w:t>
      </w:r>
      <w:r w:rsidR="008B70AC" w:rsidRPr="007610A9">
        <w:rPr>
          <w:bCs/>
          <w:sz w:val="22"/>
          <w:szCs w:val="22"/>
        </w:rPr>
        <w:t xml:space="preserve">Ustawy </w:t>
      </w:r>
      <w:r w:rsidRPr="007610A9">
        <w:rPr>
          <w:bCs/>
          <w:sz w:val="22"/>
          <w:szCs w:val="22"/>
        </w:rPr>
        <w:t>o ochronie zabytków i opiece nad zabytkami  jest ………………………………</w:t>
      </w:r>
    </w:p>
    <w:p w:rsidR="00D45584" w:rsidRPr="007610A9" w:rsidRDefault="008B70AC" w:rsidP="00DC69FB">
      <w:pPr>
        <w:numPr>
          <w:ilvl w:val="0"/>
          <w:numId w:val="23"/>
        </w:numPr>
        <w:jc w:val="both"/>
        <w:rPr>
          <w:sz w:val="22"/>
          <w:szCs w:val="22"/>
        </w:rPr>
      </w:pPr>
      <w:r w:rsidRPr="007610A9">
        <w:rPr>
          <w:bCs/>
          <w:sz w:val="22"/>
          <w:szCs w:val="22"/>
        </w:rPr>
        <w:t xml:space="preserve">Wykonawca oświadcza, że </w:t>
      </w:r>
      <w:r w:rsidR="00D45584" w:rsidRPr="007610A9">
        <w:rPr>
          <w:bCs/>
          <w:sz w:val="22"/>
          <w:szCs w:val="22"/>
        </w:rPr>
        <w:t xml:space="preserve"> </w:t>
      </w:r>
      <w:r w:rsidRPr="007610A9">
        <w:rPr>
          <w:sz w:val="22"/>
          <w:szCs w:val="22"/>
        </w:rPr>
        <w:t>osoby</w:t>
      </w:r>
      <w:r w:rsidR="00D45584" w:rsidRPr="007610A9">
        <w:rPr>
          <w:sz w:val="22"/>
          <w:szCs w:val="22"/>
        </w:rPr>
        <w:t>, o których mowa w ust. 1-</w:t>
      </w:r>
      <w:r w:rsidR="00967D7B">
        <w:rPr>
          <w:sz w:val="22"/>
          <w:szCs w:val="22"/>
        </w:rPr>
        <w:t>3</w:t>
      </w:r>
      <w:r w:rsidR="00D45584" w:rsidRPr="007610A9">
        <w:rPr>
          <w:sz w:val="22"/>
          <w:szCs w:val="22"/>
        </w:rPr>
        <w:t xml:space="preserve">, spełniają wymagania określone w SWZ. </w:t>
      </w:r>
    </w:p>
    <w:p w:rsidR="00D45584" w:rsidRPr="007610A9" w:rsidRDefault="00D45584" w:rsidP="00DC69FB">
      <w:pPr>
        <w:numPr>
          <w:ilvl w:val="0"/>
          <w:numId w:val="23"/>
        </w:numPr>
        <w:jc w:val="both"/>
        <w:rPr>
          <w:sz w:val="22"/>
          <w:szCs w:val="22"/>
        </w:rPr>
      </w:pPr>
      <w:r w:rsidRPr="007610A9">
        <w:rPr>
          <w:sz w:val="22"/>
          <w:szCs w:val="22"/>
        </w:rPr>
        <w:t>Wykonawca ma praw</w:t>
      </w:r>
      <w:r w:rsidRPr="007610A9">
        <w:rPr>
          <w:bCs/>
          <w:sz w:val="22"/>
          <w:szCs w:val="22"/>
        </w:rPr>
        <w:t>o do zmiany osoby pełniącej obowiązki Kierownika budowy, kierownika robót</w:t>
      </w:r>
      <w:r w:rsidR="004959D1" w:rsidRPr="007610A9">
        <w:rPr>
          <w:bCs/>
          <w:sz w:val="22"/>
          <w:szCs w:val="22"/>
        </w:rPr>
        <w:t>,</w:t>
      </w:r>
      <w:r w:rsidRPr="007610A9">
        <w:rPr>
          <w:bCs/>
          <w:sz w:val="22"/>
          <w:szCs w:val="22"/>
        </w:rPr>
        <w:t xml:space="preserve"> </w:t>
      </w:r>
      <w:r w:rsidR="00967D7B">
        <w:rPr>
          <w:bCs/>
          <w:sz w:val="22"/>
          <w:szCs w:val="22"/>
        </w:rPr>
        <w:t xml:space="preserve">lub </w:t>
      </w:r>
      <w:r w:rsidRPr="007610A9">
        <w:rPr>
          <w:bCs/>
          <w:sz w:val="22"/>
          <w:szCs w:val="22"/>
        </w:rPr>
        <w:t>kierownika prac konserwatorskich</w:t>
      </w:r>
      <w:r w:rsidR="00967D7B">
        <w:rPr>
          <w:bCs/>
          <w:sz w:val="22"/>
          <w:szCs w:val="22"/>
        </w:rPr>
        <w:t xml:space="preserve">, </w:t>
      </w:r>
      <w:r w:rsidRPr="007610A9">
        <w:rPr>
          <w:bCs/>
          <w:sz w:val="22"/>
          <w:szCs w:val="22"/>
        </w:rPr>
        <w:t>na inną osobę o kwalifikacjach co</w:t>
      </w:r>
      <w:r w:rsidRPr="007610A9">
        <w:rPr>
          <w:sz w:val="22"/>
          <w:szCs w:val="22"/>
        </w:rPr>
        <w:t xml:space="preserve"> najmniej równym kwalifikacjom wymaganym przez Zamawiającego w postępowaniu o udzielenie zamówienia publicznego prowadzącym do zawarcia Umowy po poinformowaniu o zamiarze zmiany Inspektora nadzoru inwestorskiego i uzyskaniu jego pisemnej akceptacji, na warunkach i zgodnie z procedurą określoną w § 11 ust. 1-3 Umowy.</w:t>
      </w:r>
    </w:p>
    <w:p w:rsidR="0015173D" w:rsidRPr="007610A9" w:rsidRDefault="00D45584" w:rsidP="00DC69FB">
      <w:pPr>
        <w:numPr>
          <w:ilvl w:val="0"/>
          <w:numId w:val="23"/>
        </w:numPr>
        <w:jc w:val="both"/>
        <w:rPr>
          <w:sz w:val="22"/>
          <w:szCs w:val="22"/>
        </w:rPr>
      </w:pPr>
      <w:r w:rsidRPr="007610A9">
        <w:rPr>
          <w:sz w:val="22"/>
          <w:szCs w:val="22"/>
        </w:rPr>
        <w:t>Kierownik budowy ma obowiązek przebywania na Terenie budowy bez przerw w trakcie wykonywania robót budowalnych stanowiących przedmiot Umowy</w:t>
      </w:r>
      <w:r w:rsidR="0015173D" w:rsidRPr="007610A9">
        <w:rPr>
          <w:sz w:val="22"/>
          <w:szCs w:val="22"/>
        </w:rPr>
        <w:t>.</w:t>
      </w:r>
    </w:p>
    <w:p w:rsidR="0015173D" w:rsidRPr="007610A9" w:rsidRDefault="0015173D" w:rsidP="0015173D">
      <w:pPr>
        <w:jc w:val="both"/>
        <w:rPr>
          <w:b/>
          <w:sz w:val="22"/>
          <w:szCs w:val="22"/>
        </w:rPr>
      </w:pPr>
    </w:p>
    <w:p w:rsidR="0015173D" w:rsidRPr="007610A9" w:rsidRDefault="0015173D" w:rsidP="0015173D">
      <w:pPr>
        <w:rPr>
          <w:b/>
          <w:sz w:val="22"/>
          <w:szCs w:val="22"/>
        </w:rPr>
      </w:pPr>
      <w:r w:rsidRPr="007610A9">
        <w:rPr>
          <w:b/>
          <w:sz w:val="22"/>
          <w:szCs w:val="22"/>
        </w:rPr>
        <w:t>§ 9.</w:t>
      </w:r>
    </w:p>
    <w:p w:rsidR="0015173D" w:rsidRPr="007610A9" w:rsidRDefault="0015173D" w:rsidP="0015173D">
      <w:pPr>
        <w:rPr>
          <w:b/>
          <w:sz w:val="22"/>
          <w:szCs w:val="22"/>
        </w:rPr>
      </w:pPr>
      <w:r w:rsidRPr="007610A9">
        <w:rPr>
          <w:b/>
          <w:sz w:val="22"/>
          <w:szCs w:val="22"/>
        </w:rPr>
        <w:t>PODWYKONAWCY.</w:t>
      </w:r>
    </w:p>
    <w:p w:rsidR="00064C73" w:rsidRPr="007610A9" w:rsidRDefault="00767EDE" w:rsidP="00DC69FB">
      <w:pPr>
        <w:numPr>
          <w:ilvl w:val="0"/>
          <w:numId w:val="24"/>
        </w:numPr>
        <w:jc w:val="both"/>
        <w:rPr>
          <w:sz w:val="22"/>
          <w:szCs w:val="22"/>
        </w:rPr>
      </w:pPr>
      <w:r w:rsidRPr="007610A9">
        <w:rPr>
          <w:sz w:val="22"/>
          <w:szCs w:val="22"/>
        </w:rPr>
        <w:t xml:space="preserve">Wykonawca powierzy podwykonawcom wykonanie następującej części zamówienia, wskazanej w </w:t>
      </w:r>
      <w:r w:rsidRPr="007610A9">
        <w:rPr>
          <w:sz w:val="22"/>
          <w:szCs w:val="22"/>
        </w:rPr>
        <w:lastRenderedPageBreak/>
        <w:t>ofercie stanowiącej</w:t>
      </w:r>
      <w:r w:rsidR="00064C73" w:rsidRPr="007610A9">
        <w:rPr>
          <w:sz w:val="22"/>
          <w:szCs w:val="22"/>
        </w:rPr>
        <w:t xml:space="preserve"> przedmiotu umowy:</w:t>
      </w:r>
    </w:p>
    <w:p w:rsidR="00064C73" w:rsidRPr="007610A9" w:rsidRDefault="00064C73" w:rsidP="00DC69FB">
      <w:pPr>
        <w:numPr>
          <w:ilvl w:val="0"/>
          <w:numId w:val="96"/>
        </w:numPr>
        <w:jc w:val="both"/>
        <w:rPr>
          <w:sz w:val="22"/>
          <w:szCs w:val="22"/>
        </w:rPr>
      </w:pPr>
      <w:r w:rsidRPr="007610A9">
        <w:rPr>
          <w:sz w:val="22"/>
          <w:szCs w:val="22"/>
        </w:rPr>
        <w:t>…………………………………………………………………</w:t>
      </w:r>
    </w:p>
    <w:p w:rsidR="00064C73" w:rsidRPr="007610A9" w:rsidRDefault="00064C73" w:rsidP="00DC69FB">
      <w:pPr>
        <w:numPr>
          <w:ilvl w:val="0"/>
          <w:numId w:val="96"/>
        </w:numPr>
        <w:jc w:val="both"/>
        <w:rPr>
          <w:sz w:val="22"/>
          <w:szCs w:val="22"/>
        </w:rPr>
      </w:pPr>
      <w:r w:rsidRPr="007610A9">
        <w:rPr>
          <w:sz w:val="22"/>
          <w:szCs w:val="22"/>
        </w:rPr>
        <w:t>………………………………………………………………..</w:t>
      </w:r>
    </w:p>
    <w:p w:rsidR="00064C73" w:rsidRPr="007610A9" w:rsidRDefault="00064C73" w:rsidP="00DC69FB">
      <w:pPr>
        <w:numPr>
          <w:ilvl w:val="0"/>
          <w:numId w:val="96"/>
        </w:numPr>
        <w:jc w:val="both"/>
        <w:rPr>
          <w:sz w:val="22"/>
          <w:szCs w:val="22"/>
        </w:rPr>
      </w:pPr>
      <w:r w:rsidRPr="007610A9">
        <w:rPr>
          <w:sz w:val="22"/>
          <w:szCs w:val="22"/>
        </w:rPr>
        <w:t>……………………………………………………………</w:t>
      </w:r>
    </w:p>
    <w:p w:rsidR="00064C73" w:rsidRPr="007610A9" w:rsidRDefault="00064C73" w:rsidP="00610EDC">
      <w:pPr>
        <w:jc w:val="both"/>
        <w:rPr>
          <w:b/>
          <w:sz w:val="22"/>
          <w:szCs w:val="22"/>
        </w:rPr>
      </w:pPr>
      <w:r w:rsidRPr="007610A9">
        <w:rPr>
          <w:b/>
          <w:sz w:val="22"/>
          <w:szCs w:val="22"/>
        </w:rPr>
        <w:t xml:space="preserve">LUB </w:t>
      </w:r>
    </w:p>
    <w:p w:rsidR="00064C73" w:rsidRPr="007610A9" w:rsidRDefault="00064C73" w:rsidP="00610EDC">
      <w:pPr>
        <w:ind w:left="360"/>
        <w:jc w:val="both"/>
        <w:rPr>
          <w:sz w:val="22"/>
          <w:szCs w:val="22"/>
        </w:rPr>
      </w:pPr>
      <w:r w:rsidRPr="007610A9">
        <w:rPr>
          <w:sz w:val="22"/>
          <w:szCs w:val="22"/>
        </w:rPr>
        <w:t xml:space="preserve">Brak części zamówienia, wskazanych do zlecenia podwykonawcom. Niewskazanie części zamówienia oznacza, że zamówienie będzie realizowane przez Wykonawcę własnymi siłami. </w:t>
      </w:r>
    </w:p>
    <w:p w:rsidR="0015173D" w:rsidRPr="007610A9" w:rsidRDefault="0015173D" w:rsidP="00DC69FB">
      <w:pPr>
        <w:numPr>
          <w:ilvl w:val="0"/>
          <w:numId w:val="24"/>
        </w:numPr>
        <w:jc w:val="both"/>
        <w:rPr>
          <w:sz w:val="22"/>
          <w:szCs w:val="22"/>
        </w:rPr>
      </w:pPr>
      <w:r w:rsidRPr="007610A9">
        <w:rPr>
          <w:sz w:val="22"/>
          <w:szCs w:val="22"/>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15173D" w:rsidRPr="007610A9" w:rsidRDefault="0015173D" w:rsidP="00DC69FB">
      <w:pPr>
        <w:numPr>
          <w:ilvl w:val="0"/>
          <w:numId w:val="24"/>
        </w:numPr>
        <w:jc w:val="both"/>
        <w:rPr>
          <w:sz w:val="22"/>
          <w:szCs w:val="22"/>
        </w:rPr>
      </w:pPr>
      <w:r w:rsidRPr="007610A9">
        <w:rPr>
          <w:sz w:val="22"/>
          <w:szCs w:val="22"/>
        </w:rPr>
        <w:t>Wykonawca jest odpowiedzialny za działania lub zaniechania Podwykonawców, dalszych Podwykonawców, ich przedstawicieli lub pracowników, jak za własne działania lub zaniechania.</w:t>
      </w:r>
    </w:p>
    <w:p w:rsidR="0015173D" w:rsidRPr="007610A9" w:rsidRDefault="0015173D" w:rsidP="00DC69FB">
      <w:pPr>
        <w:numPr>
          <w:ilvl w:val="0"/>
          <w:numId w:val="24"/>
        </w:numPr>
        <w:jc w:val="both"/>
        <w:rPr>
          <w:sz w:val="22"/>
          <w:szCs w:val="22"/>
        </w:rPr>
      </w:pPr>
      <w:r w:rsidRPr="007610A9">
        <w:rPr>
          <w:sz w:val="22"/>
          <w:szCs w:val="22"/>
        </w:rPr>
        <w:t>Umowa z Podwykonawcą lub dalszym Podwykonawcą powinna stanowić w szczególności, iż:</w:t>
      </w:r>
    </w:p>
    <w:p w:rsidR="0015173D" w:rsidRPr="007610A9" w:rsidRDefault="0015173D" w:rsidP="00DC69FB">
      <w:pPr>
        <w:numPr>
          <w:ilvl w:val="0"/>
          <w:numId w:val="25"/>
        </w:numPr>
        <w:jc w:val="both"/>
        <w:rPr>
          <w:sz w:val="22"/>
          <w:szCs w:val="22"/>
        </w:rPr>
      </w:pPr>
      <w:r w:rsidRPr="007610A9">
        <w:rPr>
          <w:sz w:val="22"/>
          <w:szCs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15173D" w:rsidRPr="007610A9" w:rsidRDefault="0015173D" w:rsidP="00DC69FB">
      <w:pPr>
        <w:numPr>
          <w:ilvl w:val="0"/>
          <w:numId w:val="25"/>
        </w:numPr>
        <w:jc w:val="both"/>
        <w:rPr>
          <w:sz w:val="22"/>
          <w:szCs w:val="22"/>
        </w:rPr>
      </w:pPr>
      <w:r w:rsidRPr="007610A9">
        <w:rPr>
          <w:sz w:val="22"/>
          <w:szCs w:val="22"/>
        </w:rPr>
        <w:t>przedmiotem Umowy o podwykonawstwo jest wyłącznie wykonanie, odpowiednio: robót budowlanych, dostaw lub usług, które ściśle odpowiadają części zamówienia określonego Umową zawartą pomiędzy Zamawiającym a Wykonawcą,</w:t>
      </w:r>
    </w:p>
    <w:p w:rsidR="0015173D" w:rsidRPr="007610A9" w:rsidRDefault="0015173D" w:rsidP="00DC69FB">
      <w:pPr>
        <w:numPr>
          <w:ilvl w:val="0"/>
          <w:numId w:val="25"/>
        </w:numPr>
        <w:jc w:val="both"/>
        <w:rPr>
          <w:sz w:val="22"/>
          <w:szCs w:val="22"/>
        </w:rPr>
      </w:pPr>
      <w:r w:rsidRPr="007610A9">
        <w:rPr>
          <w:sz w:val="22"/>
          <w:szCs w:val="22"/>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15173D" w:rsidRPr="007610A9" w:rsidRDefault="0015173D" w:rsidP="00DC69FB">
      <w:pPr>
        <w:numPr>
          <w:ilvl w:val="0"/>
          <w:numId w:val="25"/>
        </w:numPr>
        <w:jc w:val="both"/>
        <w:rPr>
          <w:sz w:val="22"/>
          <w:szCs w:val="22"/>
        </w:rPr>
      </w:pPr>
      <w:r w:rsidRPr="007610A9">
        <w:rPr>
          <w:sz w:val="22"/>
          <w:szCs w:val="22"/>
        </w:rPr>
        <w:t>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w:t>
      </w:r>
    </w:p>
    <w:p w:rsidR="0015173D" w:rsidRPr="007610A9" w:rsidRDefault="0015173D" w:rsidP="00DC69FB">
      <w:pPr>
        <w:numPr>
          <w:ilvl w:val="0"/>
          <w:numId w:val="25"/>
        </w:numPr>
        <w:jc w:val="both"/>
        <w:rPr>
          <w:sz w:val="22"/>
          <w:szCs w:val="22"/>
        </w:rPr>
      </w:pPr>
      <w:r w:rsidRPr="007610A9">
        <w:rPr>
          <w:sz w:val="22"/>
          <w:szCs w:val="22"/>
        </w:rPr>
        <w:t xml:space="preserve">okres odpowiedzialności Podwykonawcy lub dalszego Podwykonawcy za Wady przedmiotu Umowy o podwykonawstwo, nie </w:t>
      </w:r>
      <w:r w:rsidR="00F22CBA" w:rsidRPr="007610A9">
        <w:rPr>
          <w:sz w:val="22"/>
          <w:szCs w:val="22"/>
        </w:rPr>
        <w:t>będzie krótszy</w:t>
      </w:r>
      <w:r w:rsidRPr="007610A9">
        <w:rPr>
          <w:sz w:val="22"/>
          <w:szCs w:val="22"/>
        </w:rPr>
        <w:t xml:space="preserve"> od okresu odpowiedzialności za Wady przedmiotu Umowy Wykonawcy wobec Zamawiającego,</w:t>
      </w:r>
    </w:p>
    <w:p w:rsidR="00672A2F" w:rsidRPr="007610A9" w:rsidRDefault="0015173D" w:rsidP="00DC69FB">
      <w:pPr>
        <w:numPr>
          <w:ilvl w:val="0"/>
          <w:numId w:val="25"/>
        </w:numPr>
        <w:jc w:val="both"/>
        <w:rPr>
          <w:sz w:val="22"/>
          <w:szCs w:val="22"/>
        </w:rPr>
      </w:pPr>
      <w:r w:rsidRPr="007610A9">
        <w:rPr>
          <w:sz w:val="22"/>
          <w:szCs w:val="22"/>
        </w:rPr>
        <w:t xml:space="preserve">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w:t>
      </w:r>
    </w:p>
    <w:p w:rsidR="0015173D" w:rsidRPr="007610A9" w:rsidRDefault="0015173D" w:rsidP="00DC69FB">
      <w:pPr>
        <w:numPr>
          <w:ilvl w:val="0"/>
          <w:numId w:val="25"/>
        </w:numPr>
        <w:jc w:val="both"/>
        <w:rPr>
          <w:sz w:val="22"/>
          <w:szCs w:val="22"/>
        </w:rPr>
      </w:pPr>
      <w:r w:rsidRPr="007610A9">
        <w:rPr>
          <w:sz w:val="22"/>
          <w:szCs w:val="22"/>
        </w:rPr>
        <w:t>Podwykonawca lub dalszy Podwykonawca są zobowiązani do przedstawiania Zamawiającemu na jego żądanie dokumentów, oświadczeń i wyjaśnień dotyczących realizacji Umowy o podwykonawstwo.</w:t>
      </w:r>
    </w:p>
    <w:p w:rsidR="005E74D5" w:rsidRPr="007610A9" w:rsidRDefault="0015173D" w:rsidP="00DC69FB">
      <w:pPr>
        <w:numPr>
          <w:ilvl w:val="0"/>
          <w:numId w:val="24"/>
        </w:numPr>
        <w:jc w:val="both"/>
        <w:rPr>
          <w:sz w:val="22"/>
          <w:szCs w:val="22"/>
        </w:rPr>
      </w:pPr>
      <w:r w:rsidRPr="007610A9">
        <w:rPr>
          <w:sz w:val="22"/>
          <w:szCs w:val="22"/>
        </w:rPr>
        <w:t>Umowa o podwykonawstwo nie może zawierać postanowień</w:t>
      </w:r>
      <w:r w:rsidR="005E74D5" w:rsidRPr="007610A9">
        <w:rPr>
          <w:sz w:val="22"/>
          <w:szCs w:val="22"/>
          <w:shd w:val="clear" w:color="auto" w:fill="FFFFFF"/>
        </w:rPr>
        <w:t xml:space="preserve">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15173D" w:rsidRPr="007610A9" w:rsidRDefault="0015173D" w:rsidP="00DC69FB">
      <w:pPr>
        <w:numPr>
          <w:ilvl w:val="0"/>
          <w:numId w:val="24"/>
        </w:numPr>
        <w:jc w:val="both"/>
        <w:rPr>
          <w:sz w:val="22"/>
          <w:szCs w:val="22"/>
        </w:rPr>
      </w:pPr>
      <w:r w:rsidRPr="007610A9">
        <w:rPr>
          <w:sz w:val="22"/>
          <w:szCs w:val="22"/>
        </w:rPr>
        <w:lastRenderedPageBreak/>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15173D" w:rsidRPr="007610A9" w:rsidRDefault="0015173D" w:rsidP="00DC69FB">
      <w:pPr>
        <w:numPr>
          <w:ilvl w:val="0"/>
          <w:numId w:val="24"/>
        </w:numPr>
        <w:jc w:val="both"/>
        <w:rPr>
          <w:sz w:val="22"/>
          <w:szCs w:val="22"/>
        </w:rPr>
      </w:pPr>
      <w:r w:rsidRPr="007610A9">
        <w:rPr>
          <w:sz w:val="22"/>
          <w:szCs w:val="22"/>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w:t>
      </w:r>
      <w:r w:rsidR="00335162" w:rsidRPr="007610A9">
        <w:rPr>
          <w:sz w:val="22"/>
          <w:szCs w:val="22"/>
        </w:rPr>
        <w:t>Kosztorysie ofertowym</w:t>
      </w:r>
      <w:r w:rsidRPr="007610A9">
        <w:rPr>
          <w:sz w:val="22"/>
          <w:szCs w:val="22"/>
        </w:rPr>
        <w:t xml:space="preserve">,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rsidR="0015173D" w:rsidRPr="007610A9" w:rsidRDefault="0015173D" w:rsidP="00DC69FB">
      <w:pPr>
        <w:numPr>
          <w:ilvl w:val="0"/>
          <w:numId w:val="24"/>
        </w:numPr>
        <w:jc w:val="both"/>
        <w:rPr>
          <w:sz w:val="22"/>
          <w:szCs w:val="22"/>
        </w:rPr>
      </w:pPr>
      <w:r w:rsidRPr="007610A9">
        <w:rPr>
          <w:sz w:val="22"/>
          <w:szCs w:val="22"/>
        </w:rPr>
        <w:t>Projekt Umowy o podwykonawstwo, której przedmiotem są roboty budowlane, będzie uważany za zaakceptowany przez Zamawiającego, jeżeli Zamawiający w terminie</w:t>
      </w:r>
      <w:r w:rsidR="00672A2F" w:rsidRPr="007610A9">
        <w:rPr>
          <w:sz w:val="22"/>
          <w:szCs w:val="22"/>
        </w:rPr>
        <w:t xml:space="preserve"> </w:t>
      </w:r>
      <w:r w:rsidR="00093954" w:rsidRPr="007610A9">
        <w:rPr>
          <w:sz w:val="22"/>
          <w:szCs w:val="22"/>
        </w:rPr>
        <w:t>14</w:t>
      </w:r>
      <w:r w:rsidR="00672A2F" w:rsidRPr="007610A9">
        <w:rPr>
          <w:sz w:val="22"/>
          <w:szCs w:val="22"/>
        </w:rPr>
        <w:t xml:space="preserve"> </w:t>
      </w:r>
      <w:r w:rsidRPr="007610A9">
        <w:rPr>
          <w:sz w:val="22"/>
          <w:szCs w:val="22"/>
        </w:rPr>
        <w:t>dni od dnia przedłożenia mu projektu nie zgłosi na piśmie zastrzeżeń. Za dzień przedłożenia projektu przez Wykonawcę uznaje się dzień przedłożenia projektu Inspektorowi nadzoru inwestorskiego na zasadach określonych w ust. 7.</w:t>
      </w:r>
    </w:p>
    <w:p w:rsidR="0015173D" w:rsidRPr="007610A9" w:rsidRDefault="0015173D" w:rsidP="00DC69FB">
      <w:pPr>
        <w:numPr>
          <w:ilvl w:val="0"/>
          <w:numId w:val="24"/>
        </w:numPr>
        <w:ind w:left="357" w:hanging="357"/>
        <w:jc w:val="both"/>
        <w:rPr>
          <w:sz w:val="22"/>
          <w:szCs w:val="22"/>
        </w:rPr>
      </w:pPr>
      <w:r w:rsidRPr="007610A9">
        <w:rPr>
          <w:sz w:val="22"/>
          <w:szCs w:val="22"/>
        </w:rPr>
        <w:t xml:space="preserve">Zamawiający zgłosi w terminie określonym w ust. 8 pisemne zastrzeżenia do projektu Umowy o podwykonawstwo, której przedmiotem są roboty budowlane, w szczególności w następujących przypadkach: </w:t>
      </w:r>
    </w:p>
    <w:p w:rsidR="0015173D" w:rsidRPr="007610A9" w:rsidRDefault="0015173D" w:rsidP="00DC69FB">
      <w:pPr>
        <w:numPr>
          <w:ilvl w:val="0"/>
          <w:numId w:val="26"/>
        </w:numPr>
        <w:ind w:left="357" w:hanging="357"/>
        <w:jc w:val="both"/>
        <w:rPr>
          <w:sz w:val="22"/>
          <w:szCs w:val="22"/>
        </w:rPr>
      </w:pPr>
      <w:r w:rsidRPr="007610A9">
        <w:rPr>
          <w:sz w:val="22"/>
          <w:szCs w:val="22"/>
        </w:rPr>
        <w:t xml:space="preserve">niespełniania przez projekt wymagań dotyczących Umowy o podwykonawstwo, określonych w ust. 4, </w:t>
      </w:r>
    </w:p>
    <w:p w:rsidR="0015173D" w:rsidRPr="007610A9" w:rsidRDefault="0015173D" w:rsidP="00DC69FB">
      <w:pPr>
        <w:numPr>
          <w:ilvl w:val="0"/>
          <w:numId w:val="26"/>
        </w:numPr>
        <w:ind w:left="357" w:hanging="357"/>
        <w:jc w:val="both"/>
        <w:rPr>
          <w:sz w:val="22"/>
          <w:szCs w:val="22"/>
        </w:rPr>
      </w:pPr>
      <w:r w:rsidRPr="007610A9">
        <w:rPr>
          <w:sz w:val="22"/>
          <w:szCs w:val="22"/>
        </w:rPr>
        <w:t>niezałączenia do projektu zestawień, dokumentów lub informacji, o których mowa w ust 7,</w:t>
      </w:r>
    </w:p>
    <w:p w:rsidR="002641FE" w:rsidRPr="007610A9" w:rsidRDefault="002641FE" w:rsidP="00DC69FB">
      <w:pPr>
        <w:numPr>
          <w:ilvl w:val="0"/>
          <w:numId w:val="26"/>
        </w:numPr>
        <w:ind w:left="357" w:hanging="357"/>
        <w:jc w:val="both"/>
        <w:rPr>
          <w:sz w:val="22"/>
          <w:szCs w:val="22"/>
        </w:rPr>
      </w:pPr>
      <w:r w:rsidRPr="007610A9">
        <w:rPr>
          <w:sz w:val="22"/>
          <w:szCs w:val="22"/>
        </w:rPr>
        <w:t>przewiduje ona termin zapłaty wynagrodzenia dłuższy niż określony w ust. 4 pkt.1,</w:t>
      </w:r>
    </w:p>
    <w:p w:rsidR="002641FE" w:rsidRPr="007610A9" w:rsidRDefault="002641FE" w:rsidP="00DC69FB">
      <w:pPr>
        <w:widowControl/>
        <w:numPr>
          <w:ilvl w:val="0"/>
          <w:numId w:val="26"/>
        </w:numPr>
        <w:shd w:val="clear" w:color="auto" w:fill="FFFFFF"/>
        <w:suppressAutoHyphens w:val="0"/>
        <w:ind w:left="357" w:hanging="357"/>
        <w:jc w:val="left"/>
        <w:rPr>
          <w:sz w:val="22"/>
          <w:szCs w:val="22"/>
        </w:rPr>
      </w:pPr>
      <w:r w:rsidRPr="007610A9">
        <w:rPr>
          <w:sz w:val="22"/>
          <w:szCs w:val="22"/>
        </w:rPr>
        <w:t>zawiera ona postanowienia niezgodne z ust. 5 niniejszego paragrafu,</w:t>
      </w:r>
    </w:p>
    <w:p w:rsidR="0015173D" w:rsidRPr="007610A9" w:rsidRDefault="0015173D" w:rsidP="00DC69FB">
      <w:pPr>
        <w:numPr>
          <w:ilvl w:val="0"/>
          <w:numId w:val="24"/>
        </w:numPr>
        <w:jc w:val="both"/>
        <w:rPr>
          <w:sz w:val="22"/>
          <w:szCs w:val="22"/>
        </w:rPr>
      </w:pPr>
      <w:r w:rsidRPr="007610A9">
        <w:rPr>
          <w:sz w:val="22"/>
          <w:szCs w:val="22"/>
        </w:rPr>
        <w:t xml:space="preserve">W przypadku zgłoszenia przez Zamawiającego zastrzeżeń do projektu Umowy o podwykonawstwo w terminie określonym w ust. </w:t>
      </w:r>
      <w:r w:rsidR="00A25895" w:rsidRPr="007610A9">
        <w:rPr>
          <w:sz w:val="22"/>
          <w:szCs w:val="22"/>
        </w:rPr>
        <w:t xml:space="preserve">8 </w:t>
      </w:r>
      <w:r w:rsidRPr="007610A9">
        <w:rPr>
          <w:sz w:val="22"/>
          <w:szCs w:val="22"/>
        </w:rPr>
        <w:t>Wykonawca, Podwykonawca lub dalszy Podwykonawca może przedłożyć zmieniony projekt Umowy o podwykonawstwo, uwzględniający w całości zastrzeżenia Zamawiającego.</w:t>
      </w:r>
    </w:p>
    <w:p w:rsidR="0015173D" w:rsidRPr="007610A9" w:rsidRDefault="0015173D" w:rsidP="00DC69FB">
      <w:pPr>
        <w:numPr>
          <w:ilvl w:val="0"/>
          <w:numId w:val="24"/>
        </w:numPr>
        <w:jc w:val="both"/>
        <w:rPr>
          <w:sz w:val="22"/>
          <w:szCs w:val="22"/>
        </w:rPr>
      </w:pPr>
      <w:r w:rsidRPr="007610A9">
        <w:rPr>
          <w:sz w:val="22"/>
          <w:szCs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15173D" w:rsidRPr="007610A9" w:rsidRDefault="0015173D" w:rsidP="00DC69FB">
      <w:pPr>
        <w:numPr>
          <w:ilvl w:val="0"/>
          <w:numId w:val="24"/>
        </w:numPr>
        <w:jc w:val="both"/>
        <w:rPr>
          <w:sz w:val="22"/>
          <w:szCs w:val="22"/>
        </w:rPr>
      </w:pPr>
      <w:r w:rsidRPr="007610A9">
        <w:rPr>
          <w:sz w:val="22"/>
          <w:szCs w:val="22"/>
        </w:rPr>
        <w:t xml:space="preserve">Zamawiający zgłosi Wykonawcy, Podwykonawcy lub dalszemu Podwykonawcy pisemny sprzeciw do przedłożonej Umowy o podwykonawstwo, której przedmiotem są roboty budowlane, w terminie </w:t>
      </w:r>
      <w:r w:rsidR="001F1825" w:rsidRPr="007610A9">
        <w:rPr>
          <w:sz w:val="22"/>
          <w:szCs w:val="22"/>
        </w:rPr>
        <w:t xml:space="preserve">14 </w:t>
      </w:r>
      <w:r w:rsidRPr="007610A9">
        <w:rPr>
          <w:sz w:val="22"/>
          <w:szCs w:val="22"/>
        </w:rPr>
        <w:t>dni od jej przedłożenia w przypadkach określonych w ust 9</w:t>
      </w:r>
      <w:r w:rsidR="00BF6D4F" w:rsidRPr="007610A9">
        <w:rPr>
          <w:sz w:val="22"/>
          <w:szCs w:val="22"/>
        </w:rPr>
        <w:t xml:space="preserve"> niniejszego paragrafu</w:t>
      </w:r>
      <w:r w:rsidRPr="007610A9">
        <w:rPr>
          <w:sz w:val="22"/>
          <w:szCs w:val="22"/>
        </w:rPr>
        <w:t xml:space="preserve">. </w:t>
      </w:r>
    </w:p>
    <w:p w:rsidR="0015173D" w:rsidRPr="007610A9" w:rsidRDefault="0015173D" w:rsidP="00DC69FB">
      <w:pPr>
        <w:numPr>
          <w:ilvl w:val="0"/>
          <w:numId w:val="24"/>
        </w:numPr>
        <w:jc w:val="both"/>
        <w:rPr>
          <w:sz w:val="22"/>
          <w:szCs w:val="22"/>
        </w:rPr>
      </w:pPr>
      <w:r w:rsidRPr="007610A9">
        <w:rPr>
          <w:sz w:val="22"/>
          <w:szCs w:val="22"/>
        </w:rPr>
        <w:t xml:space="preserve">Umowa o podwykonawstwo, której przedmiotem są roboty budowlane, będzie uważana za zaakceptowaną przez Zamawiającego, jeżeli Zamawiający w terminie </w:t>
      </w:r>
      <w:r w:rsidR="00FA0ABA" w:rsidRPr="007610A9">
        <w:rPr>
          <w:sz w:val="22"/>
          <w:szCs w:val="22"/>
        </w:rPr>
        <w:t xml:space="preserve">14 </w:t>
      </w:r>
      <w:r w:rsidRPr="007610A9">
        <w:rPr>
          <w:sz w:val="22"/>
          <w:szCs w:val="22"/>
        </w:rPr>
        <w:t>dni od dnia przedłożenia kopii tej umowy nie zgłosi do niej na piśmie sprzeciwu.</w:t>
      </w:r>
    </w:p>
    <w:p w:rsidR="0015173D" w:rsidRPr="007610A9" w:rsidRDefault="0015173D" w:rsidP="00DC69FB">
      <w:pPr>
        <w:numPr>
          <w:ilvl w:val="0"/>
          <w:numId w:val="24"/>
        </w:numPr>
        <w:jc w:val="both"/>
        <w:rPr>
          <w:sz w:val="22"/>
          <w:szCs w:val="22"/>
        </w:rPr>
      </w:pPr>
      <w:r w:rsidRPr="007610A9">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t>
      </w:r>
      <w:r w:rsidR="00AF33C0" w:rsidRPr="007610A9">
        <w:rPr>
          <w:sz w:val="22"/>
          <w:szCs w:val="22"/>
        </w:rPr>
        <w:t>wartości umowy</w:t>
      </w:r>
      <w:r w:rsidRPr="007610A9">
        <w:rPr>
          <w:sz w:val="22"/>
          <w:szCs w:val="22"/>
        </w:rPr>
        <w:t xml:space="preserve">, o którym mowa </w:t>
      </w:r>
      <w:r w:rsidR="002C194D" w:rsidRPr="007610A9">
        <w:rPr>
          <w:sz w:val="22"/>
          <w:szCs w:val="22"/>
        </w:rPr>
        <w:t>§ 2</w:t>
      </w:r>
      <w:r w:rsidR="00A32FB9" w:rsidRPr="007610A9">
        <w:rPr>
          <w:sz w:val="22"/>
          <w:szCs w:val="22"/>
        </w:rPr>
        <w:t>5</w:t>
      </w:r>
      <w:r w:rsidR="002C194D" w:rsidRPr="007610A9">
        <w:rPr>
          <w:sz w:val="22"/>
          <w:szCs w:val="22"/>
        </w:rPr>
        <w:t xml:space="preserve"> ust. 1 Umowy</w:t>
      </w:r>
      <w:r w:rsidRPr="007610A9">
        <w:rPr>
          <w:sz w:val="22"/>
          <w:szCs w:val="22"/>
        </w:rPr>
        <w:t xml:space="preserve"> oraz Umów o podwykonawstwo, których przedmiot został wskazany w </w:t>
      </w:r>
      <w:r w:rsidR="00AF33C0" w:rsidRPr="007610A9">
        <w:rPr>
          <w:sz w:val="22"/>
          <w:szCs w:val="22"/>
        </w:rPr>
        <w:t xml:space="preserve">dokumentach zamówienia </w:t>
      </w:r>
      <w:r w:rsidRPr="007610A9">
        <w:rPr>
          <w:sz w:val="22"/>
          <w:szCs w:val="22"/>
        </w:rPr>
        <w:t xml:space="preserve">jako niepodlegający temu obowiązkowi, przy czym wyłączenie to nie dotyczy Umów o podwykonawstwo w zakresie dostaw lub usług o </w:t>
      </w:r>
      <w:r w:rsidRPr="007610A9">
        <w:rPr>
          <w:sz w:val="22"/>
          <w:szCs w:val="22"/>
        </w:rPr>
        <w:lastRenderedPageBreak/>
        <w:t xml:space="preserve">wartości większej niż </w:t>
      </w:r>
      <w:r w:rsidR="002B4DD9" w:rsidRPr="007610A9">
        <w:rPr>
          <w:sz w:val="22"/>
          <w:szCs w:val="22"/>
        </w:rPr>
        <w:t>50 000,00</w:t>
      </w:r>
      <w:r w:rsidRPr="007610A9">
        <w:rPr>
          <w:sz w:val="22"/>
          <w:szCs w:val="22"/>
        </w:rPr>
        <w:t xml:space="preserve"> zł.</w:t>
      </w:r>
    </w:p>
    <w:p w:rsidR="00D85A3A" w:rsidRPr="007610A9" w:rsidRDefault="00D85A3A" w:rsidP="00DC69FB">
      <w:pPr>
        <w:numPr>
          <w:ilvl w:val="0"/>
          <w:numId w:val="24"/>
        </w:numPr>
        <w:jc w:val="both"/>
        <w:rPr>
          <w:sz w:val="22"/>
          <w:szCs w:val="22"/>
        </w:rPr>
      </w:pPr>
      <w:r w:rsidRPr="007610A9">
        <w:rPr>
          <w:sz w:val="22"/>
          <w:szCs w:val="22"/>
        </w:rPr>
        <w:t>W przypadku, o którym mowa w ust. 14, podwykonawca lub dalszy podwykonawca, przedkłada poświadczoną za zgodność z oryginałem kopię umowy również wykonawcy.</w:t>
      </w:r>
    </w:p>
    <w:p w:rsidR="00D85A3A" w:rsidRPr="007610A9" w:rsidRDefault="00D85A3A" w:rsidP="00DC69FB">
      <w:pPr>
        <w:widowControl/>
        <w:numPr>
          <w:ilvl w:val="0"/>
          <w:numId w:val="24"/>
        </w:numPr>
        <w:shd w:val="clear" w:color="auto" w:fill="FFFFFF"/>
        <w:suppressAutoHyphens w:val="0"/>
        <w:jc w:val="left"/>
        <w:rPr>
          <w:sz w:val="22"/>
          <w:szCs w:val="22"/>
        </w:rPr>
      </w:pPr>
      <w:r w:rsidRPr="007610A9">
        <w:rPr>
          <w:sz w:val="22"/>
          <w:szCs w:val="22"/>
        </w:rPr>
        <w:t>W przypadku, o którym mowa w ust. 14, jeżeli termin zapłaty wynagrodzenia jest dłuższy niż określony w ust. 4 pkt.1, Zamawiający poinformuje o tym Wykonawcę i wezwie go do doprowadzenia do zmiany tej umowy, pod rygorem wystąpienia o zapłatę kary umownej, o której mowa .</w:t>
      </w:r>
      <w:r w:rsidR="0097570A" w:rsidRPr="007610A9">
        <w:rPr>
          <w:sz w:val="22"/>
          <w:szCs w:val="22"/>
        </w:rPr>
        <w:t>w § 34 ust. 1 pkt.10 umowy.</w:t>
      </w:r>
    </w:p>
    <w:p w:rsidR="0015173D" w:rsidRPr="007610A9" w:rsidRDefault="0015173D" w:rsidP="00DC69FB">
      <w:pPr>
        <w:numPr>
          <w:ilvl w:val="0"/>
          <w:numId w:val="24"/>
        </w:numPr>
        <w:jc w:val="both"/>
        <w:rPr>
          <w:sz w:val="22"/>
          <w:szCs w:val="22"/>
        </w:rPr>
      </w:pPr>
      <w:r w:rsidRPr="007610A9">
        <w:rPr>
          <w:sz w:val="22"/>
          <w:szCs w:val="22"/>
        </w:rPr>
        <w:t>Wykonawca, Podwykonawca lub dalszy Podwykonawca nie może polecić Podwykonawcy realizacji przedmiotu Umowy o podwykonawstwo, której przedmiotem są roboty budowlane w przypadku braku jej akceptacji przez Zamawiającego.</w:t>
      </w:r>
    </w:p>
    <w:p w:rsidR="0015173D" w:rsidRPr="007610A9" w:rsidRDefault="0015173D" w:rsidP="00DC69FB">
      <w:pPr>
        <w:numPr>
          <w:ilvl w:val="0"/>
          <w:numId w:val="24"/>
        </w:numPr>
        <w:jc w:val="both"/>
        <w:rPr>
          <w:sz w:val="22"/>
          <w:szCs w:val="22"/>
        </w:rPr>
      </w:pPr>
      <w:r w:rsidRPr="007610A9">
        <w:rPr>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15173D" w:rsidRPr="007610A9" w:rsidRDefault="0015173D" w:rsidP="00DC69FB">
      <w:pPr>
        <w:numPr>
          <w:ilvl w:val="0"/>
          <w:numId w:val="24"/>
        </w:numPr>
        <w:jc w:val="both"/>
        <w:rPr>
          <w:sz w:val="22"/>
          <w:szCs w:val="22"/>
        </w:rPr>
      </w:pPr>
      <w:r w:rsidRPr="007610A9">
        <w:rPr>
          <w:sz w:val="22"/>
          <w:szCs w:val="22"/>
        </w:rPr>
        <w:t xml:space="preserve">Wykonawca, Podwykonawca lub dalszy Podwykonawca przedłoży wraz z kopią Umowy z podwykonawstwo odpis z </w:t>
      </w:r>
      <w:r w:rsidR="0097570A" w:rsidRPr="007610A9">
        <w:rPr>
          <w:sz w:val="22"/>
          <w:szCs w:val="22"/>
        </w:rPr>
        <w:t xml:space="preserve">KRS lub </w:t>
      </w:r>
      <w:r w:rsidR="0097570A" w:rsidRPr="007610A9">
        <w:rPr>
          <w:rStyle w:val="Uwydatnienie"/>
          <w:i w:val="0"/>
          <w:iCs w:val="0"/>
          <w:sz w:val="22"/>
          <w:szCs w:val="22"/>
          <w:shd w:val="clear" w:color="auto" w:fill="FFFFFF"/>
        </w:rPr>
        <w:t>CEIDG</w:t>
      </w:r>
      <w:r w:rsidR="0097570A" w:rsidRPr="007610A9">
        <w:rPr>
          <w:sz w:val="22"/>
          <w:szCs w:val="22"/>
        </w:rPr>
        <w:t xml:space="preserve"> </w:t>
      </w:r>
      <w:r w:rsidRPr="007610A9">
        <w:rPr>
          <w:sz w:val="22"/>
          <w:szCs w:val="22"/>
        </w:rPr>
        <w:t>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15173D" w:rsidRPr="007610A9" w:rsidRDefault="0015173D" w:rsidP="00DC69FB">
      <w:pPr>
        <w:numPr>
          <w:ilvl w:val="0"/>
          <w:numId w:val="24"/>
        </w:numPr>
        <w:jc w:val="both"/>
        <w:rPr>
          <w:sz w:val="22"/>
          <w:szCs w:val="22"/>
        </w:rPr>
      </w:pPr>
      <w:r w:rsidRPr="007610A9">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w:t>
      </w:r>
      <w:r w:rsidR="001273D1" w:rsidRPr="007610A9">
        <w:rPr>
          <w:sz w:val="22"/>
          <w:szCs w:val="22"/>
        </w:rPr>
        <w:t xml:space="preserve"> ust. 7-1</w:t>
      </w:r>
      <w:r w:rsidRPr="007610A9">
        <w:rPr>
          <w:sz w:val="22"/>
          <w:szCs w:val="22"/>
        </w:rPr>
        <w:t>3.</w:t>
      </w:r>
    </w:p>
    <w:p w:rsidR="0015173D" w:rsidRPr="007610A9" w:rsidRDefault="0015173D" w:rsidP="00DC69FB">
      <w:pPr>
        <w:numPr>
          <w:ilvl w:val="0"/>
          <w:numId w:val="24"/>
        </w:numPr>
        <w:jc w:val="both"/>
        <w:rPr>
          <w:sz w:val="22"/>
          <w:szCs w:val="22"/>
        </w:rPr>
      </w:pPr>
      <w:r w:rsidRPr="007610A9">
        <w:rPr>
          <w:sz w:val="22"/>
          <w:szCs w:val="22"/>
        </w:rPr>
        <w:t xml:space="preserve">Do zmian istotnych postanowień Umów o podwykonawstwo, innych niż określone w </w:t>
      </w:r>
      <w:r w:rsidR="001273D1" w:rsidRPr="007610A9">
        <w:rPr>
          <w:sz w:val="22"/>
          <w:szCs w:val="22"/>
        </w:rPr>
        <w:t xml:space="preserve">ust. </w:t>
      </w:r>
      <w:r w:rsidRPr="007610A9">
        <w:rPr>
          <w:sz w:val="22"/>
          <w:szCs w:val="22"/>
        </w:rPr>
        <w:t xml:space="preserve">7, stosuje się zasady określone </w:t>
      </w:r>
      <w:r w:rsidR="001273D1" w:rsidRPr="007610A9">
        <w:rPr>
          <w:sz w:val="22"/>
          <w:szCs w:val="22"/>
        </w:rPr>
        <w:t>w ust. 7-13</w:t>
      </w:r>
      <w:r w:rsidRPr="007610A9">
        <w:rPr>
          <w:sz w:val="22"/>
          <w:szCs w:val="22"/>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15173D" w:rsidRPr="007610A9" w:rsidRDefault="0015173D" w:rsidP="00DC69FB">
      <w:pPr>
        <w:numPr>
          <w:ilvl w:val="0"/>
          <w:numId w:val="24"/>
        </w:numPr>
        <w:jc w:val="both"/>
        <w:rPr>
          <w:sz w:val="22"/>
          <w:szCs w:val="22"/>
        </w:rPr>
      </w:pPr>
      <w:r w:rsidRPr="007610A9">
        <w:rPr>
          <w:sz w:val="22"/>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r w:rsidR="001273D1" w:rsidRPr="007610A9">
        <w:rPr>
          <w:sz w:val="22"/>
          <w:szCs w:val="22"/>
        </w:rPr>
        <w:t xml:space="preserve">. </w:t>
      </w:r>
    </w:p>
    <w:p w:rsidR="003A6842" w:rsidRPr="007610A9" w:rsidRDefault="003A6842" w:rsidP="00DC69FB">
      <w:pPr>
        <w:numPr>
          <w:ilvl w:val="0"/>
          <w:numId w:val="24"/>
        </w:numPr>
        <w:jc w:val="both"/>
        <w:rPr>
          <w:sz w:val="22"/>
          <w:szCs w:val="22"/>
        </w:rPr>
      </w:pPr>
      <w:r w:rsidRPr="007610A9">
        <w:rPr>
          <w:sz w:val="22"/>
          <w:szCs w:val="22"/>
        </w:rPr>
        <w:t xml:space="preserve">W odniesieniu do podwykonawcy, który zawarł umowę z dalszym Podwykonawcą, stosuje się wszystkie ustalenia w zakresie podwykonawstwa określone w niniejszej umowie. </w:t>
      </w:r>
    </w:p>
    <w:p w:rsidR="003A6842" w:rsidRPr="007610A9" w:rsidRDefault="003A6842" w:rsidP="001273D1">
      <w:pPr>
        <w:jc w:val="both"/>
        <w:rPr>
          <w:sz w:val="22"/>
          <w:szCs w:val="22"/>
        </w:rPr>
      </w:pPr>
    </w:p>
    <w:p w:rsidR="00DE3134" w:rsidRPr="007610A9" w:rsidRDefault="00DE3134" w:rsidP="00DE3134">
      <w:pPr>
        <w:rPr>
          <w:b/>
          <w:sz w:val="22"/>
          <w:szCs w:val="22"/>
        </w:rPr>
      </w:pPr>
      <w:r w:rsidRPr="007610A9">
        <w:rPr>
          <w:b/>
          <w:sz w:val="22"/>
          <w:szCs w:val="22"/>
        </w:rPr>
        <w:t>§ 10.</w:t>
      </w:r>
    </w:p>
    <w:p w:rsidR="00E83BB8" w:rsidRPr="007610A9" w:rsidRDefault="00DE3134" w:rsidP="008B1001">
      <w:pPr>
        <w:rPr>
          <w:sz w:val="22"/>
          <w:szCs w:val="22"/>
        </w:rPr>
      </w:pPr>
      <w:r w:rsidRPr="007610A9">
        <w:rPr>
          <w:b/>
          <w:sz w:val="22"/>
          <w:szCs w:val="22"/>
        </w:rPr>
        <w:t>ZATRUDNIANIE NA UMOWĘ O PRACĘ.</w:t>
      </w:r>
    </w:p>
    <w:p w:rsidR="008B1001" w:rsidRPr="007610A9" w:rsidRDefault="008B1001" w:rsidP="006967D9">
      <w:pPr>
        <w:widowControl/>
        <w:numPr>
          <w:ilvl w:val="0"/>
          <w:numId w:val="3"/>
        </w:numPr>
        <w:jc w:val="both"/>
        <w:rPr>
          <w:sz w:val="22"/>
          <w:szCs w:val="22"/>
        </w:rPr>
      </w:pPr>
      <w:r w:rsidRPr="007610A9">
        <w:rPr>
          <w:sz w:val="22"/>
          <w:szCs w:val="22"/>
        </w:rPr>
        <w:t>Zamawiający wymaga zatrudnienia na podstawie umowy o pracę przez Wykonawcę lub Podwykonawcę</w:t>
      </w:r>
      <w:r w:rsidR="0094635A" w:rsidRPr="007610A9">
        <w:rPr>
          <w:sz w:val="22"/>
          <w:szCs w:val="22"/>
        </w:rPr>
        <w:t xml:space="preserve"> </w:t>
      </w:r>
      <w:r w:rsidRPr="007610A9">
        <w:rPr>
          <w:sz w:val="22"/>
          <w:szCs w:val="22"/>
        </w:rPr>
        <w:t xml:space="preserve">(dalszych podwykonawców) osób wykonujących czynności bezpośrednio związane z wykonaniem </w:t>
      </w:r>
      <w:r w:rsidR="0094635A" w:rsidRPr="007610A9">
        <w:rPr>
          <w:sz w:val="22"/>
          <w:szCs w:val="22"/>
        </w:rPr>
        <w:t>robót,</w:t>
      </w:r>
      <w:r w:rsidRPr="007610A9">
        <w:rPr>
          <w:sz w:val="22"/>
          <w:szCs w:val="22"/>
        </w:rPr>
        <w:t xml:space="preserve"> czyli tzw. pracowników fizycznych realizujących: </w:t>
      </w:r>
    </w:p>
    <w:p w:rsidR="008B1001" w:rsidRPr="00F725E4" w:rsidRDefault="00F725E4" w:rsidP="00DC69FB">
      <w:pPr>
        <w:widowControl/>
        <w:numPr>
          <w:ilvl w:val="0"/>
          <w:numId w:val="78"/>
        </w:numPr>
        <w:jc w:val="both"/>
        <w:rPr>
          <w:sz w:val="22"/>
          <w:szCs w:val="22"/>
        </w:rPr>
      </w:pPr>
      <w:r w:rsidRPr="00F725E4">
        <w:rPr>
          <w:sz w:val="22"/>
          <w:szCs w:val="22"/>
        </w:rPr>
        <w:lastRenderedPageBreak/>
        <w:t>prace tynkarskie</w:t>
      </w:r>
      <w:r w:rsidR="008B1001" w:rsidRPr="00F725E4">
        <w:rPr>
          <w:sz w:val="22"/>
          <w:szCs w:val="22"/>
        </w:rPr>
        <w:t>;</w:t>
      </w:r>
    </w:p>
    <w:p w:rsidR="00DE552A" w:rsidRPr="00F725E4" w:rsidRDefault="008B1001" w:rsidP="00DC69FB">
      <w:pPr>
        <w:widowControl/>
        <w:numPr>
          <w:ilvl w:val="0"/>
          <w:numId w:val="78"/>
        </w:numPr>
        <w:jc w:val="both"/>
        <w:rPr>
          <w:sz w:val="22"/>
          <w:szCs w:val="22"/>
        </w:rPr>
      </w:pPr>
      <w:r w:rsidRPr="00F725E4">
        <w:rPr>
          <w:sz w:val="22"/>
          <w:szCs w:val="22"/>
        </w:rPr>
        <w:t>prace instalacyjne;</w:t>
      </w:r>
    </w:p>
    <w:p w:rsidR="00DE552A" w:rsidRPr="00F725E4" w:rsidRDefault="00DE552A" w:rsidP="00DC69FB">
      <w:pPr>
        <w:widowControl/>
        <w:numPr>
          <w:ilvl w:val="0"/>
          <w:numId w:val="78"/>
        </w:numPr>
        <w:jc w:val="both"/>
        <w:rPr>
          <w:sz w:val="22"/>
          <w:szCs w:val="22"/>
        </w:rPr>
      </w:pPr>
      <w:r w:rsidRPr="00F725E4">
        <w:rPr>
          <w:sz w:val="22"/>
          <w:szCs w:val="22"/>
        </w:rPr>
        <w:t>prace murarskie;</w:t>
      </w:r>
    </w:p>
    <w:p w:rsidR="00967D7B" w:rsidRPr="00F725E4" w:rsidRDefault="00967D7B" w:rsidP="00DC69FB">
      <w:pPr>
        <w:widowControl/>
        <w:numPr>
          <w:ilvl w:val="0"/>
          <w:numId w:val="78"/>
        </w:numPr>
        <w:jc w:val="both"/>
        <w:rPr>
          <w:sz w:val="22"/>
          <w:szCs w:val="22"/>
        </w:rPr>
      </w:pPr>
      <w:r w:rsidRPr="00F725E4">
        <w:rPr>
          <w:sz w:val="22"/>
          <w:szCs w:val="22"/>
        </w:rPr>
        <w:t>prace malarskie;</w:t>
      </w:r>
    </w:p>
    <w:p w:rsidR="008B1001" w:rsidRPr="00F725E4" w:rsidRDefault="008B1001" w:rsidP="00DC69FB">
      <w:pPr>
        <w:widowControl/>
        <w:numPr>
          <w:ilvl w:val="0"/>
          <w:numId w:val="78"/>
        </w:numPr>
        <w:jc w:val="both"/>
        <w:rPr>
          <w:sz w:val="22"/>
          <w:szCs w:val="22"/>
        </w:rPr>
      </w:pPr>
      <w:r w:rsidRPr="00F725E4">
        <w:rPr>
          <w:sz w:val="22"/>
          <w:szCs w:val="22"/>
        </w:rPr>
        <w:t>prace konserwatorskie</w:t>
      </w:r>
      <w:r w:rsidR="00F725E4" w:rsidRPr="00F725E4">
        <w:rPr>
          <w:sz w:val="22"/>
          <w:szCs w:val="22"/>
        </w:rPr>
        <w:t>.</w:t>
      </w:r>
    </w:p>
    <w:p w:rsidR="008B1001" w:rsidRPr="007610A9" w:rsidRDefault="00F16445" w:rsidP="006967D9">
      <w:pPr>
        <w:widowControl/>
        <w:numPr>
          <w:ilvl w:val="0"/>
          <w:numId w:val="3"/>
        </w:numPr>
        <w:jc w:val="both"/>
        <w:rPr>
          <w:sz w:val="22"/>
          <w:szCs w:val="22"/>
        </w:rPr>
      </w:pPr>
      <w:bookmarkStart w:id="0" w:name="_Hlk503615997"/>
      <w:r w:rsidRPr="007610A9">
        <w:rPr>
          <w:sz w:val="22"/>
          <w:szCs w:val="22"/>
          <w:u w:val="single"/>
        </w:rPr>
        <w:t>W dniu zawarcia umowy</w:t>
      </w:r>
      <w:r w:rsidRPr="007610A9" w:rsidDel="00F16445">
        <w:rPr>
          <w:sz w:val="22"/>
          <w:szCs w:val="22"/>
        </w:rPr>
        <w:t xml:space="preserve"> </w:t>
      </w:r>
      <w:r w:rsidR="008B1001" w:rsidRPr="007610A9">
        <w:rPr>
          <w:sz w:val="22"/>
          <w:szCs w:val="22"/>
        </w:rPr>
        <w:t xml:space="preserve">Wykonawca zobligowany jest przedłożyć </w:t>
      </w:r>
      <w:r w:rsidR="003A6842" w:rsidRPr="007610A9">
        <w:rPr>
          <w:sz w:val="22"/>
          <w:szCs w:val="22"/>
        </w:rPr>
        <w:t xml:space="preserve">Zamawiającemu </w:t>
      </w:r>
      <w:r w:rsidR="008B1001" w:rsidRPr="007610A9">
        <w:rPr>
          <w:sz w:val="22"/>
          <w:szCs w:val="22"/>
        </w:rPr>
        <w:t>oświadczenie, że ww. osoby są zatrudniane na podstawie umowy o pracę. Pracodawcą musi być Wykonawca lub jeden ze wspólników konsorcjum, zgłoszony z zgodnie z przepisami Pzp podwykonawca lub dalszy podwykonawca</w:t>
      </w:r>
      <w:bookmarkEnd w:id="0"/>
      <w:r w:rsidR="008B1001" w:rsidRPr="007610A9">
        <w:rPr>
          <w:sz w:val="22"/>
          <w:szCs w:val="22"/>
        </w:rPr>
        <w:t xml:space="preserve">. </w:t>
      </w:r>
    </w:p>
    <w:p w:rsidR="00DF1FE0" w:rsidRPr="007610A9" w:rsidRDefault="008B1001" w:rsidP="00DF1FE0">
      <w:pPr>
        <w:widowControl/>
        <w:numPr>
          <w:ilvl w:val="0"/>
          <w:numId w:val="3"/>
        </w:numPr>
        <w:jc w:val="both"/>
        <w:rPr>
          <w:sz w:val="22"/>
          <w:szCs w:val="22"/>
        </w:rPr>
      </w:pPr>
      <w:r w:rsidRPr="007610A9">
        <w:rPr>
          <w:sz w:val="22"/>
          <w:szCs w:val="22"/>
        </w:rPr>
        <w:t>Bez przedstawienia oświadczenia, o którym mowa w ust 2, osoby które muszą być zatrudnione na umowę o pracę nie będą wpuszczone na plac budowy, zatem nie będą mogły wykonywać pracy z przyczyn lezących po stronie Wykonawcy.</w:t>
      </w:r>
    </w:p>
    <w:p w:rsidR="00DF1FE0" w:rsidRPr="007610A9" w:rsidRDefault="00DE3134" w:rsidP="009C1D3B">
      <w:pPr>
        <w:widowControl/>
        <w:numPr>
          <w:ilvl w:val="0"/>
          <w:numId w:val="3"/>
        </w:numPr>
        <w:jc w:val="both"/>
        <w:rPr>
          <w:sz w:val="22"/>
          <w:szCs w:val="22"/>
        </w:rPr>
      </w:pPr>
      <w:r w:rsidRPr="007610A9">
        <w:rPr>
          <w:sz w:val="22"/>
          <w:szCs w:val="22"/>
        </w:rPr>
        <w:t xml:space="preserve">W trakcie realizacji zamówienia Zamawiający uprawniony jest do wykonywania czynności kontrolnych </w:t>
      </w:r>
      <w:r w:rsidR="009C1D3B" w:rsidRPr="007610A9">
        <w:rPr>
          <w:sz w:val="22"/>
          <w:szCs w:val="22"/>
        </w:rPr>
        <w:t xml:space="preserve">( w tym przeprowadzania kontroli na miejscu wykonywania robót) </w:t>
      </w:r>
      <w:r w:rsidRPr="007610A9">
        <w:rPr>
          <w:sz w:val="22"/>
          <w:szCs w:val="22"/>
        </w:rPr>
        <w:t>wobec Wykonawcy odnośnie spełniania przez Wykonawcę lub podwykonawcę wymogu zatrudnienia na podstawie umowy o pracę osób wykonujących wskazane w ust. 1 czynności. Zamawiający uprawniony jest w szczególności do</w:t>
      </w:r>
      <w:r w:rsidR="00DF1FE0" w:rsidRPr="007610A9">
        <w:rPr>
          <w:sz w:val="22"/>
          <w:szCs w:val="22"/>
        </w:rPr>
        <w:t xml:space="preserve"> żądania</w:t>
      </w:r>
      <w:r w:rsidRPr="007610A9">
        <w:rPr>
          <w:sz w:val="22"/>
          <w:szCs w:val="22"/>
        </w:rPr>
        <w:t xml:space="preserve">: </w:t>
      </w:r>
    </w:p>
    <w:p w:rsidR="00DF1FE0" w:rsidRPr="007610A9" w:rsidRDefault="00DF1FE0" w:rsidP="00DC69FB">
      <w:pPr>
        <w:widowControl/>
        <w:numPr>
          <w:ilvl w:val="0"/>
          <w:numId w:val="107"/>
        </w:numPr>
        <w:jc w:val="both"/>
        <w:rPr>
          <w:sz w:val="22"/>
          <w:szCs w:val="22"/>
        </w:rPr>
      </w:pPr>
      <w:r w:rsidRPr="007610A9">
        <w:rPr>
          <w:sz w:val="22"/>
          <w:szCs w:val="22"/>
        </w:rPr>
        <w:t>oświadczenia</w:t>
      </w:r>
      <w:r w:rsidR="00533E85" w:rsidRPr="007610A9">
        <w:rPr>
          <w:rStyle w:val="Odwoanieprzypisudolnego"/>
          <w:sz w:val="22"/>
          <w:szCs w:val="22"/>
        </w:rPr>
        <w:footnoteReference w:id="3"/>
      </w:r>
      <w:r w:rsidRPr="007610A9">
        <w:rPr>
          <w:sz w:val="22"/>
          <w:szCs w:val="22"/>
        </w:rPr>
        <w:t xml:space="preserve"> wykonawcy lub podwykonawcy o zatrudnieniu pracownika na podstawie umowy o pracę,</w:t>
      </w:r>
    </w:p>
    <w:p w:rsidR="009C1D3B" w:rsidRPr="007610A9" w:rsidRDefault="009C1D3B" w:rsidP="00DC69FB">
      <w:pPr>
        <w:widowControl/>
        <w:numPr>
          <w:ilvl w:val="0"/>
          <w:numId w:val="107"/>
        </w:numPr>
        <w:jc w:val="both"/>
        <w:rPr>
          <w:sz w:val="22"/>
          <w:szCs w:val="22"/>
        </w:rPr>
      </w:pPr>
      <w:r w:rsidRPr="007610A9">
        <w:rPr>
          <w:sz w:val="22"/>
          <w:szCs w:val="22"/>
        </w:rPr>
        <w:t>oświadczenia zatrudnionego pracownika,</w:t>
      </w:r>
    </w:p>
    <w:p w:rsidR="00DF1FE0" w:rsidRPr="007610A9" w:rsidRDefault="00DF1FE0" w:rsidP="00DC69FB">
      <w:pPr>
        <w:widowControl/>
        <w:numPr>
          <w:ilvl w:val="0"/>
          <w:numId w:val="107"/>
        </w:numPr>
        <w:jc w:val="both"/>
        <w:rPr>
          <w:sz w:val="22"/>
          <w:szCs w:val="22"/>
        </w:rPr>
      </w:pPr>
      <w:r w:rsidRPr="007610A9">
        <w:rPr>
          <w:sz w:val="22"/>
          <w:szCs w:val="22"/>
        </w:rPr>
        <w:t>poświadczonej za zgodność z oryginałem kopii umowy o pracę zatrudnionego pracownika,</w:t>
      </w:r>
    </w:p>
    <w:p w:rsidR="00DF1FE0" w:rsidRPr="007610A9" w:rsidRDefault="00DE3134" w:rsidP="00DC69FB">
      <w:pPr>
        <w:widowControl/>
        <w:numPr>
          <w:ilvl w:val="0"/>
          <w:numId w:val="107"/>
        </w:numPr>
        <w:jc w:val="both"/>
        <w:rPr>
          <w:sz w:val="22"/>
          <w:szCs w:val="22"/>
        </w:rPr>
      </w:pPr>
      <w:r w:rsidRPr="007610A9">
        <w:rPr>
          <w:sz w:val="22"/>
          <w:szCs w:val="22"/>
        </w:rPr>
        <w:t>żądania wyjaśnień w przypadku wątpliwości w zakresie potwierdzenia spełniania ww. wymogów,</w:t>
      </w:r>
    </w:p>
    <w:p w:rsidR="009C1D3B" w:rsidRPr="007610A9" w:rsidRDefault="00DF1FE0" w:rsidP="009C1D3B">
      <w:pPr>
        <w:widowControl/>
        <w:ind w:left="360"/>
        <w:jc w:val="both"/>
        <w:rPr>
          <w:sz w:val="22"/>
          <w:szCs w:val="22"/>
        </w:rPr>
      </w:pPr>
      <w:r w:rsidRPr="007610A9">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5F6E7C" w:rsidRPr="007610A9" w:rsidRDefault="009C1D3B" w:rsidP="005F6E7C">
      <w:pPr>
        <w:widowControl/>
        <w:jc w:val="both"/>
        <w:rPr>
          <w:sz w:val="22"/>
          <w:szCs w:val="22"/>
        </w:rPr>
      </w:pPr>
      <w:r w:rsidRPr="007610A9">
        <w:rPr>
          <w:sz w:val="22"/>
          <w:szCs w:val="22"/>
        </w:rPr>
        <w:t xml:space="preserve">5.  </w:t>
      </w:r>
      <w:r w:rsidR="00DE3134" w:rsidRPr="007610A9">
        <w:rPr>
          <w:sz w:val="22"/>
          <w:szCs w:val="22"/>
        </w:rPr>
        <w:t xml:space="preserve">W trakcie realizacji zamówienia na każde wezwanie Zamawiającego w wyznaczonym w tym wezwaniu terminie Wykonawca przedłoży Zamawiającemu wskazane </w:t>
      </w:r>
      <w:r w:rsidRPr="007610A9">
        <w:rPr>
          <w:sz w:val="22"/>
          <w:szCs w:val="22"/>
        </w:rPr>
        <w:t xml:space="preserve">powyżej </w:t>
      </w:r>
      <w:r w:rsidR="00DE3134" w:rsidRPr="007610A9">
        <w:rPr>
          <w:sz w:val="22"/>
          <w:szCs w:val="22"/>
        </w:rPr>
        <w:t>dowody w celu potwierdzenia spełnienia wymogu zatrudnienia na podstawie umowy o pracę przez Wykonawcę lub podwykonawcę osób wykonujących wskazane w ust. 1 czynności w trakcie realizacji zamówienia</w:t>
      </w:r>
      <w:r w:rsidRPr="007610A9">
        <w:rPr>
          <w:sz w:val="22"/>
          <w:szCs w:val="22"/>
        </w:rPr>
        <w:t>.</w:t>
      </w:r>
    </w:p>
    <w:p w:rsidR="005F6E7C" w:rsidRPr="007610A9" w:rsidRDefault="009C1D3B" w:rsidP="005F6E7C">
      <w:pPr>
        <w:widowControl/>
        <w:jc w:val="both"/>
        <w:rPr>
          <w:sz w:val="22"/>
          <w:szCs w:val="22"/>
        </w:rPr>
      </w:pPr>
      <w:r w:rsidRPr="007610A9">
        <w:rPr>
          <w:sz w:val="22"/>
          <w:szCs w:val="22"/>
        </w:rPr>
        <w:t xml:space="preserve">6. </w:t>
      </w:r>
      <w:r w:rsidR="008B1001" w:rsidRPr="007610A9">
        <w:rPr>
          <w:sz w:val="22"/>
          <w:szCs w:val="22"/>
        </w:rPr>
        <w:t>Z tytułu niespełnienia przez wykonawcę lub podwykonawcę wymogu zatrudnienia na podstawie umowy o pracę osób wykonujących wskazane w ust. 1 czynności, co zostanie ustalone przez inspektora nadzoru, Zamawiającego lub jego przedstawicieli, Zamawiający przewiduje sankcję w postaci obowiązku zapłaty przez wykonawcę kary umownej określonej w § 3</w:t>
      </w:r>
      <w:r w:rsidR="00A32FB9" w:rsidRPr="007610A9">
        <w:rPr>
          <w:sz w:val="22"/>
          <w:szCs w:val="22"/>
        </w:rPr>
        <w:t>4</w:t>
      </w:r>
      <w:r w:rsidR="008B1001" w:rsidRPr="007610A9">
        <w:rPr>
          <w:sz w:val="22"/>
          <w:szCs w:val="22"/>
        </w:rPr>
        <w:t xml:space="preserve"> Umowy.</w:t>
      </w:r>
    </w:p>
    <w:p w:rsidR="008B1001" w:rsidRPr="007610A9" w:rsidRDefault="005F6E7C" w:rsidP="005F6E7C">
      <w:pPr>
        <w:widowControl/>
        <w:jc w:val="both"/>
        <w:rPr>
          <w:sz w:val="22"/>
          <w:szCs w:val="22"/>
        </w:rPr>
      </w:pPr>
      <w:r w:rsidRPr="007610A9">
        <w:rPr>
          <w:sz w:val="22"/>
          <w:szCs w:val="22"/>
        </w:rPr>
        <w:t xml:space="preserve">7. </w:t>
      </w:r>
      <w:r w:rsidR="008B1001" w:rsidRPr="007610A9">
        <w:rPr>
          <w:sz w:val="22"/>
          <w:szCs w:val="22"/>
        </w:rPr>
        <w:t xml:space="preserve">Fakt przebywania na budowie osoby niezatrudnionej na umowę o pracę, która wykonuje czynności, o których mowa w ust. 1, musi zostać potwierdzony pisemną notatką sporządzoną przez </w:t>
      </w:r>
      <w:r w:rsidR="00620670" w:rsidRPr="007610A9">
        <w:rPr>
          <w:sz w:val="22"/>
          <w:szCs w:val="22"/>
        </w:rPr>
        <w:t>I</w:t>
      </w:r>
      <w:r w:rsidR="008B1001" w:rsidRPr="007610A9">
        <w:rPr>
          <w:sz w:val="22"/>
          <w:szCs w:val="22"/>
        </w:rPr>
        <w:t xml:space="preserve">nspektora nadzoru lub przedstawiciela Zamawiającego. Notatka nie musi być podpisana przez Wykonawcę lub jego przedstawicieli. </w:t>
      </w:r>
    </w:p>
    <w:p w:rsidR="005F6E7C" w:rsidRPr="007610A9" w:rsidRDefault="005F6E7C" w:rsidP="005F6E7C">
      <w:pPr>
        <w:widowControl/>
        <w:jc w:val="both"/>
        <w:rPr>
          <w:sz w:val="22"/>
          <w:szCs w:val="22"/>
        </w:rPr>
      </w:pPr>
      <w:r w:rsidRPr="007610A9">
        <w:rPr>
          <w:sz w:val="22"/>
          <w:szCs w:val="22"/>
        </w:rPr>
        <w:lastRenderedPageBreak/>
        <w:t xml:space="preserve">8. </w:t>
      </w:r>
      <w:r w:rsidR="008B1001" w:rsidRPr="007610A9">
        <w:rPr>
          <w:sz w:val="22"/>
          <w:szCs w:val="22"/>
        </w:rPr>
        <w:t xml:space="preserve">Niezłożenie przez wykonawcę w wyznaczonym przez zamawiającego terminie żądanych przez </w:t>
      </w:r>
      <w:r w:rsidR="00620670" w:rsidRPr="007610A9">
        <w:rPr>
          <w:sz w:val="22"/>
          <w:szCs w:val="22"/>
        </w:rPr>
        <w:t>Z</w:t>
      </w:r>
      <w:r w:rsidR="008B1001" w:rsidRPr="007610A9">
        <w:rPr>
          <w:sz w:val="22"/>
          <w:szCs w:val="22"/>
        </w:rPr>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8B1001" w:rsidRPr="007610A9" w:rsidRDefault="005F6E7C" w:rsidP="00C42105">
      <w:pPr>
        <w:pStyle w:val="Akapitzlist"/>
        <w:suppressAutoHyphens w:val="0"/>
        <w:ind w:left="0"/>
        <w:contextualSpacing/>
        <w:jc w:val="both"/>
        <w:rPr>
          <w:sz w:val="22"/>
          <w:szCs w:val="22"/>
        </w:rPr>
      </w:pPr>
      <w:r w:rsidRPr="007610A9">
        <w:rPr>
          <w:sz w:val="22"/>
          <w:szCs w:val="22"/>
        </w:rPr>
        <w:t xml:space="preserve">9. </w:t>
      </w:r>
      <w:r w:rsidR="008B1001" w:rsidRPr="007610A9">
        <w:rPr>
          <w:sz w:val="22"/>
          <w:szCs w:val="22"/>
        </w:rPr>
        <w:t xml:space="preserve">W przypadku uzasadnionych wątpliwości co do przestrzegania prawa pracy przez wykonawcę lub podwykonawcę, </w:t>
      </w:r>
      <w:r w:rsidR="004B600C" w:rsidRPr="007610A9">
        <w:rPr>
          <w:sz w:val="22"/>
          <w:szCs w:val="22"/>
        </w:rPr>
        <w:t>Z</w:t>
      </w:r>
      <w:r w:rsidR="008B1001" w:rsidRPr="007610A9">
        <w:rPr>
          <w:sz w:val="22"/>
          <w:szCs w:val="22"/>
        </w:rPr>
        <w:t xml:space="preserve">amawiający może zwrócić się o przeprowadzenie kontroli przez Państwową Inspekcję Pracy. </w:t>
      </w:r>
    </w:p>
    <w:p w:rsidR="008B1001" w:rsidRPr="007610A9" w:rsidRDefault="008B1001" w:rsidP="001273D1">
      <w:pPr>
        <w:rPr>
          <w:b/>
          <w:sz w:val="22"/>
          <w:szCs w:val="22"/>
        </w:rPr>
      </w:pPr>
    </w:p>
    <w:p w:rsidR="001273D1" w:rsidRPr="007610A9" w:rsidRDefault="001273D1" w:rsidP="001273D1">
      <w:pPr>
        <w:rPr>
          <w:b/>
          <w:sz w:val="22"/>
          <w:szCs w:val="22"/>
        </w:rPr>
      </w:pPr>
      <w:r w:rsidRPr="007610A9">
        <w:rPr>
          <w:b/>
          <w:sz w:val="22"/>
          <w:szCs w:val="22"/>
        </w:rPr>
        <w:t>§ 1</w:t>
      </w:r>
      <w:r w:rsidR="00DE3134" w:rsidRPr="007610A9">
        <w:rPr>
          <w:b/>
          <w:sz w:val="22"/>
          <w:szCs w:val="22"/>
        </w:rPr>
        <w:t>1</w:t>
      </w:r>
      <w:r w:rsidRPr="007610A9">
        <w:rPr>
          <w:b/>
          <w:sz w:val="22"/>
          <w:szCs w:val="22"/>
        </w:rPr>
        <w:t>.</w:t>
      </w:r>
    </w:p>
    <w:p w:rsidR="001273D1" w:rsidRPr="007610A9" w:rsidRDefault="001273D1" w:rsidP="001273D1">
      <w:pPr>
        <w:rPr>
          <w:sz w:val="22"/>
          <w:szCs w:val="22"/>
        </w:rPr>
      </w:pPr>
      <w:r w:rsidRPr="007610A9">
        <w:rPr>
          <w:b/>
          <w:sz w:val="22"/>
          <w:szCs w:val="22"/>
        </w:rPr>
        <w:t>ZMIANY DOTYCZĄCE PERSONELU WYKONAWCY.</w:t>
      </w:r>
    </w:p>
    <w:p w:rsidR="001273D1" w:rsidRPr="007610A9" w:rsidRDefault="001273D1" w:rsidP="00DC69FB">
      <w:pPr>
        <w:numPr>
          <w:ilvl w:val="0"/>
          <w:numId w:val="27"/>
        </w:numPr>
        <w:jc w:val="both"/>
        <w:rPr>
          <w:sz w:val="22"/>
          <w:szCs w:val="22"/>
        </w:rPr>
      </w:pPr>
      <w:r w:rsidRPr="007610A9">
        <w:rPr>
          <w:sz w:val="22"/>
          <w:szCs w:val="22"/>
        </w:rPr>
        <w:t>Jeżeli w trakcie wykonywania robót obiektywnie konieczna będzie zmiana jednej z osób</w:t>
      </w:r>
      <w:r w:rsidR="00277738" w:rsidRPr="007610A9">
        <w:rPr>
          <w:sz w:val="22"/>
          <w:szCs w:val="22"/>
        </w:rPr>
        <w:t xml:space="preserve"> wymienionych w</w:t>
      </w:r>
      <w:r w:rsidR="00426FAD" w:rsidRPr="007610A9">
        <w:rPr>
          <w:sz w:val="22"/>
          <w:szCs w:val="22"/>
        </w:rPr>
        <w:t xml:space="preserve"> §</w:t>
      </w:r>
      <w:r w:rsidR="00C051D6" w:rsidRPr="007610A9">
        <w:rPr>
          <w:sz w:val="22"/>
          <w:szCs w:val="22"/>
        </w:rPr>
        <w:t xml:space="preserve"> 8 Umowy</w:t>
      </w:r>
      <w:r w:rsidRPr="007610A9">
        <w:rPr>
          <w:sz w:val="22"/>
          <w:szCs w:val="22"/>
        </w:rPr>
        <w:t xml:space="preserve">, Wykonawca powiadomi o tym fakcie </w:t>
      </w:r>
      <w:r w:rsidR="00277738" w:rsidRPr="007610A9">
        <w:rPr>
          <w:sz w:val="22"/>
          <w:szCs w:val="22"/>
        </w:rPr>
        <w:t xml:space="preserve">Zamawiającego oraz </w:t>
      </w:r>
      <w:r w:rsidRPr="007610A9">
        <w:rPr>
          <w:sz w:val="22"/>
          <w:szCs w:val="22"/>
        </w:rPr>
        <w:t>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rsidR="001273D1" w:rsidRPr="007610A9" w:rsidRDefault="001273D1" w:rsidP="00DC69FB">
      <w:pPr>
        <w:numPr>
          <w:ilvl w:val="0"/>
          <w:numId w:val="27"/>
        </w:numPr>
        <w:jc w:val="both"/>
        <w:rPr>
          <w:sz w:val="22"/>
          <w:szCs w:val="22"/>
        </w:rPr>
      </w:pPr>
      <w:r w:rsidRPr="007610A9">
        <w:rPr>
          <w:sz w:val="22"/>
          <w:szCs w:val="22"/>
        </w:rPr>
        <w:t>Wykonawca jest zobowiązany przedłożyć Inspektorowi nadzoru inwestorskiego propozycje zmian, o których mowa w ust. 1</w:t>
      </w:r>
      <w:r w:rsidR="00C051D6" w:rsidRPr="007610A9">
        <w:rPr>
          <w:sz w:val="22"/>
          <w:szCs w:val="22"/>
        </w:rPr>
        <w:t xml:space="preserve"> </w:t>
      </w:r>
      <w:r w:rsidRPr="007610A9">
        <w:rPr>
          <w:sz w:val="22"/>
          <w:szCs w:val="22"/>
        </w:rPr>
        <w:t xml:space="preserve">nie później niż w terminie </w:t>
      </w:r>
      <w:r w:rsidR="00675042" w:rsidRPr="007610A9">
        <w:rPr>
          <w:sz w:val="22"/>
          <w:szCs w:val="22"/>
        </w:rPr>
        <w:t xml:space="preserve">5 </w:t>
      </w:r>
      <w:r w:rsidRPr="007610A9">
        <w:rPr>
          <w:sz w:val="22"/>
          <w:szCs w:val="22"/>
        </w:rPr>
        <w:t xml:space="preserve">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rsidR="00064C73" w:rsidRPr="007610A9" w:rsidRDefault="001273D1" w:rsidP="00DC69FB">
      <w:pPr>
        <w:numPr>
          <w:ilvl w:val="0"/>
          <w:numId w:val="27"/>
        </w:numPr>
        <w:jc w:val="both"/>
        <w:rPr>
          <w:sz w:val="22"/>
          <w:szCs w:val="22"/>
        </w:rPr>
      </w:pPr>
      <w:r w:rsidRPr="007610A9">
        <w:rPr>
          <w:sz w:val="22"/>
          <w:szCs w:val="22"/>
        </w:rPr>
        <w:t>Zmiana osób, o których mowa w ust. 1</w:t>
      </w:r>
      <w:r w:rsidR="00277738" w:rsidRPr="007610A9">
        <w:rPr>
          <w:sz w:val="22"/>
          <w:szCs w:val="22"/>
        </w:rPr>
        <w:t xml:space="preserve"> wymaga:</w:t>
      </w:r>
    </w:p>
    <w:p w:rsidR="00277738" w:rsidRPr="007610A9" w:rsidRDefault="001273D1" w:rsidP="00DC69FB">
      <w:pPr>
        <w:numPr>
          <w:ilvl w:val="0"/>
          <w:numId w:val="97"/>
        </w:numPr>
        <w:jc w:val="both"/>
        <w:rPr>
          <w:sz w:val="22"/>
          <w:szCs w:val="22"/>
        </w:rPr>
      </w:pPr>
      <w:r w:rsidRPr="007610A9">
        <w:rPr>
          <w:sz w:val="22"/>
          <w:szCs w:val="22"/>
        </w:rPr>
        <w:t>zatwierdzenia przez Inspektora nadzoru inwestorskiego</w:t>
      </w:r>
    </w:p>
    <w:p w:rsidR="001273D1" w:rsidRPr="007610A9" w:rsidRDefault="00277738" w:rsidP="00DC69FB">
      <w:pPr>
        <w:numPr>
          <w:ilvl w:val="0"/>
          <w:numId w:val="97"/>
        </w:numPr>
        <w:jc w:val="both"/>
        <w:rPr>
          <w:sz w:val="22"/>
          <w:szCs w:val="22"/>
        </w:rPr>
      </w:pPr>
      <w:r w:rsidRPr="007610A9">
        <w:rPr>
          <w:sz w:val="22"/>
          <w:szCs w:val="22"/>
        </w:rPr>
        <w:t>zgody Zamawiającego, potwierdzonej aneksem do Umowy.</w:t>
      </w:r>
    </w:p>
    <w:p w:rsidR="001273D1" w:rsidRPr="007610A9" w:rsidRDefault="001273D1" w:rsidP="00DC69FB">
      <w:pPr>
        <w:numPr>
          <w:ilvl w:val="0"/>
          <w:numId w:val="27"/>
        </w:numPr>
        <w:jc w:val="both"/>
        <w:rPr>
          <w:sz w:val="22"/>
          <w:szCs w:val="22"/>
        </w:rPr>
      </w:pPr>
      <w:r w:rsidRPr="007610A9">
        <w:rPr>
          <w:sz w:val="22"/>
          <w:szCs w:val="22"/>
        </w:rPr>
        <w:t xml:space="preserve">Wykonawca jest zobowiązany zapewnić, żeby Kierownik budowy oraz kierownicy robót branżowych fizycznie przebywali i wykonywali swoje obowiązki na Terenie budowy. </w:t>
      </w:r>
    </w:p>
    <w:p w:rsidR="001273D1" w:rsidRPr="007610A9" w:rsidRDefault="001273D1" w:rsidP="00DC69FB">
      <w:pPr>
        <w:numPr>
          <w:ilvl w:val="0"/>
          <w:numId w:val="27"/>
        </w:numPr>
        <w:jc w:val="both"/>
        <w:rPr>
          <w:sz w:val="22"/>
          <w:szCs w:val="22"/>
        </w:rPr>
      </w:pPr>
      <w:r w:rsidRPr="007610A9">
        <w:rPr>
          <w:sz w:val="22"/>
          <w:szCs w:val="22"/>
        </w:rPr>
        <w:t xml:space="preserve">Wykonawca jest zobowiązany zapewnić, aby osoby zaangażowane do wykonania robót nosiły na Terenie budowy oznaczenia identyfikujące podmioty, które je zaangażowały. </w:t>
      </w:r>
    </w:p>
    <w:p w:rsidR="001273D1" w:rsidRPr="007610A9" w:rsidRDefault="001273D1" w:rsidP="00DC69FB">
      <w:pPr>
        <w:numPr>
          <w:ilvl w:val="0"/>
          <w:numId w:val="27"/>
        </w:numPr>
        <w:jc w:val="both"/>
        <w:rPr>
          <w:sz w:val="22"/>
          <w:szCs w:val="22"/>
        </w:rPr>
      </w:pPr>
      <w:r w:rsidRPr="007610A9">
        <w:rPr>
          <w:sz w:val="22"/>
          <w:szCs w:val="22"/>
        </w:rPr>
        <w:t>Inspektor nadzoru inwestorskiego jest uprawniony do zgłoszenia uwag, zastrzeżeń albo do wystąpienia do Wykonawcy z żądaniem usunięcia określonej osoby, spośród personelu Wykonawcy lub jego Podwykonawcy, która pomimo udzielonego jej upomnienia:</w:t>
      </w:r>
    </w:p>
    <w:p w:rsidR="001273D1" w:rsidRPr="007610A9" w:rsidRDefault="001273D1" w:rsidP="00DC69FB">
      <w:pPr>
        <w:numPr>
          <w:ilvl w:val="0"/>
          <w:numId w:val="28"/>
        </w:numPr>
        <w:jc w:val="both"/>
        <w:rPr>
          <w:sz w:val="22"/>
          <w:szCs w:val="22"/>
        </w:rPr>
      </w:pPr>
      <w:r w:rsidRPr="007610A9">
        <w:rPr>
          <w:sz w:val="22"/>
          <w:szCs w:val="22"/>
        </w:rPr>
        <w:t>uporczywie wykazuje rażący brak staranności,</w:t>
      </w:r>
    </w:p>
    <w:p w:rsidR="001273D1" w:rsidRPr="007610A9" w:rsidRDefault="001273D1" w:rsidP="00DC69FB">
      <w:pPr>
        <w:numPr>
          <w:ilvl w:val="0"/>
          <w:numId w:val="28"/>
        </w:numPr>
        <w:jc w:val="both"/>
        <w:rPr>
          <w:sz w:val="22"/>
          <w:szCs w:val="22"/>
        </w:rPr>
      </w:pPr>
      <w:r w:rsidRPr="007610A9">
        <w:rPr>
          <w:sz w:val="22"/>
          <w:szCs w:val="22"/>
        </w:rPr>
        <w:t>wykonuje swoje obowiązki w sposób niekompetentny lub niedbały,</w:t>
      </w:r>
    </w:p>
    <w:p w:rsidR="001273D1" w:rsidRPr="007610A9" w:rsidRDefault="001273D1" w:rsidP="00DC69FB">
      <w:pPr>
        <w:numPr>
          <w:ilvl w:val="0"/>
          <w:numId w:val="28"/>
        </w:numPr>
        <w:jc w:val="both"/>
        <w:rPr>
          <w:sz w:val="22"/>
          <w:szCs w:val="22"/>
        </w:rPr>
      </w:pPr>
      <w:r w:rsidRPr="007610A9">
        <w:rPr>
          <w:sz w:val="22"/>
          <w:szCs w:val="22"/>
        </w:rPr>
        <w:t>nie stosuje się do postanowień Umowy lub</w:t>
      </w:r>
    </w:p>
    <w:p w:rsidR="001273D1" w:rsidRPr="007610A9" w:rsidRDefault="001273D1" w:rsidP="00DC69FB">
      <w:pPr>
        <w:numPr>
          <w:ilvl w:val="0"/>
          <w:numId w:val="28"/>
        </w:numPr>
        <w:jc w:val="both"/>
        <w:rPr>
          <w:sz w:val="22"/>
          <w:szCs w:val="22"/>
        </w:rPr>
      </w:pPr>
      <w:r w:rsidRPr="007610A9">
        <w:rPr>
          <w:sz w:val="22"/>
          <w:szCs w:val="22"/>
        </w:rPr>
        <w:t>stwarza zagrożenie dla bezpieczeństwa, zdrowia lub ochrony środowiska, w szczególności narusza zasady bhp oraz przepisy ppoż.</w:t>
      </w:r>
    </w:p>
    <w:p w:rsidR="0015173D" w:rsidRPr="007610A9" w:rsidRDefault="001273D1" w:rsidP="00DC69FB">
      <w:pPr>
        <w:numPr>
          <w:ilvl w:val="0"/>
          <w:numId w:val="27"/>
        </w:numPr>
        <w:jc w:val="both"/>
        <w:rPr>
          <w:sz w:val="22"/>
          <w:szCs w:val="22"/>
        </w:rPr>
      </w:pPr>
      <w:r w:rsidRPr="007610A9">
        <w:rPr>
          <w:sz w:val="22"/>
          <w:szCs w:val="22"/>
        </w:rPr>
        <w:t>W przypadku wystąpienia okoliczności, o której mowa w ust. 6, Wykonawca wyznaczy odpowiednią osobę na zastępstwo w trybie przewidzianym w ust. 1 i 2.</w:t>
      </w:r>
    </w:p>
    <w:p w:rsidR="00C051D6" w:rsidRPr="007610A9" w:rsidRDefault="00C051D6" w:rsidP="00C051D6">
      <w:pPr>
        <w:jc w:val="both"/>
        <w:rPr>
          <w:b/>
          <w:sz w:val="22"/>
          <w:szCs w:val="22"/>
        </w:rPr>
      </w:pPr>
    </w:p>
    <w:p w:rsidR="00A32FB9" w:rsidRPr="007610A9" w:rsidRDefault="00A32FB9" w:rsidP="00A32FB9">
      <w:pPr>
        <w:rPr>
          <w:b/>
          <w:sz w:val="22"/>
          <w:szCs w:val="22"/>
        </w:rPr>
      </w:pPr>
      <w:r w:rsidRPr="007610A9">
        <w:rPr>
          <w:b/>
          <w:sz w:val="22"/>
          <w:szCs w:val="22"/>
        </w:rPr>
        <w:t>§ 12.</w:t>
      </w:r>
    </w:p>
    <w:p w:rsidR="00A32FB9" w:rsidRPr="007610A9" w:rsidRDefault="00A32FB9" w:rsidP="00A32FB9">
      <w:pPr>
        <w:rPr>
          <w:sz w:val="22"/>
          <w:szCs w:val="22"/>
        </w:rPr>
      </w:pPr>
      <w:r w:rsidRPr="007610A9">
        <w:rPr>
          <w:b/>
          <w:sz w:val="22"/>
          <w:szCs w:val="22"/>
        </w:rPr>
        <w:t xml:space="preserve">KOSZTORYS </w:t>
      </w:r>
      <w:r w:rsidR="00E13A31" w:rsidRPr="007610A9">
        <w:rPr>
          <w:b/>
          <w:sz w:val="22"/>
          <w:szCs w:val="22"/>
        </w:rPr>
        <w:t>OFERTOWY</w:t>
      </w:r>
      <w:r w:rsidRPr="007610A9">
        <w:rPr>
          <w:b/>
          <w:sz w:val="22"/>
          <w:szCs w:val="22"/>
        </w:rPr>
        <w:t>.</w:t>
      </w:r>
    </w:p>
    <w:p w:rsidR="000B47CD" w:rsidRPr="007610A9" w:rsidRDefault="000B47CD" w:rsidP="00DC69FB">
      <w:pPr>
        <w:numPr>
          <w:ilvl w:val="0"/>
          <w:numId w:val="81"/>
        </w:numPr>
        <w:jc w:val="both"/>
        <w:rPr>
          <w:sz w:val="22"/>
          <w:szCs w:val="22"/>
        </w:rPr>
      </w:pPr>
      <w:r w:rsidRPr="007610A9">
        <w:rPr>
          <w:sz w:val="22"/>
          <w:szCs w:val="22"/>
        </w:rPr>
        <w:t xml:space="preserve">Kosztorysy </w:t>
      </w:r>
      <w:r w:rsidR="0048211F" w:rsidRPr="007610A9">
        <w:rPr>
          <w:sz w:val="22"/>
          <w:szCs w:val="22"/>
        </w:rPr>
        <w:t xml:space="preserve">ofertowe </w:t>
      </w:r>
      <w:r w:rsidRPr="007610A9">
        <w:rPr>
          <w:sz w:val="22"/>
          <w:szCs w:val="22"/>
        </w:rPr>
        <w:t xml:space="preserve"> będą podstawą do rozliczania: </w:t>
      </w:r>
    </w:p>
    <w:p w:rsidR="000B47CD" w:rsidRPr="007610A9" w:rsidRDefault="000B47CD" w:rsidP="00DC69FB">
      <w:pPr>
        <w:numPr>
          <w:ilvl w:val="0"/>
          <w:numId w:val="82"/>
        </w:numPr>
        <w:jc w:val="both"/>
        <w:rPr>
          <w:sz w:val="22"/>
          <w:szCs w:val="22"/>
        </w:rPr>
      </w:pPr>
      <w:r w:rsidRPr="007610A9">
        <w:rPr>
          <w:sz w:val="22"/>
          <w:szCs w:val="22"/>
        </w:rPr>
        <w:t>robót wprost ujętych w przekazanych przez Zamawiającego przedmiarach robót, czyli objętych kwotą, o której mowa w § 25 ust. 1 Umowy;</w:t>
      </w:r>
    </w:p>
    <w:p w:rsidR="000B47CD" w:rsidRPr="007610A9" w:rsidRDefault="000B47CD" w:rsidP="00DC69FB">
      <w:pPr>
        <w:numPr>
          <w:ilvl w:val="0"/>
          <w:numId w:val="82"/>
        </w:numPr>
        <w:jc w:val="both"/>
        <w:rPr>
          <w:color w:val="000000"/>
          <w:sz w:val="22"/>
          <w:szCs w:val="22"/>
        </w:rPr>
      </w:pPr>
      <w:r w:rsidRPr="007610A9">
        <w:rPr>
          <w:color w:val="000000"/>
          <w:sz w:val="22"/>
          <w:szCs w:val="22"/>
        </w:rPr>
        <w:lastRenderedPageBreak/>
        <w:t xml:space="preserve">ewentualnych koniecznych </w:t>
      </w:r>
      <w:r w:rsidR="00BF7316" w:rsidRPr="007610A9">
        <w:rPr>
          <w:color w:val="000000"/>
          <w:sz w:val="22"/>
          <w:szCs w:val="22"/>
        </w:rPr>
        <w:t>robót budowlanych (prac</w:t>
      </w:r>
      <w:r w:rsidRPr="007610A9">
        <w:rPr>
          <w:color w:val="000000"/>
          <w:sz w:val="22"/>
          <w:szCs w:val="22"/>
        </w:rPr>
        <w:t xml:space="preserve"> dodatkowych</w:t>
      </w:r>
      <w:r w:rsidR="00BF7316" w:rsidRPr="007610A9">
        <w:rPr>
          <w:color w:val="000000"/>
          <w:sz w:val="22"/>
          <w:szCs w:val="22"/>
        </w:rPr>
        <w:t>)</w:t>
      </w:r>
      <w:r w:rsidRPr="007610A9">
        <w:rPr>
          <w:color w:val="000000"/>
          <w:sz w:val="22"/>
          <w:szCs w:val="22"/>
        </w:rPr>
        <w:t xml:space="preserve">, o których mowa </w:t>
      </w:r>
      <w:r w:rsidR="00BF7316" w:rsidRPr="007610A9">
        <w:rPr>
          <w:color w:val="000000"/>
          <w:sz w:val="22"/>
          <w:szCs w:val="22"/>
        </w:rPr>
        <w:br/>
      </w:r>
      <w:r w:rsidRPr="007610A9">
        <w:rPr>
          <w:color w:val="000000"/>
          <w:sz w:val="22"/>
          <w:szCs w:val="22"/>
        </w:rPr>
        <w:t xml:space="preserve">w </w:t>
      </w:r>
      <w:r w:rsidR="00440DCE" w:rsidRPr="007610A9">
        <w:rPr>
          <w:color w:val="000000"/>
          <w:sz w:val="22"/>
          <w:szCs w:val="22"/>
        </w:rPr>
        <w:t xml:space="preserve">§ 1 ust. </w:t>
      </w:r>
      <w:r w:rsidR="00DF10A3" w:rsidRPr="007610A9">
        <w:rPr>
          <w:color w:val="000000"/>
          <w:sz w:val="22"/>
          <w:szCs w:val="22"/>
        </w:rPr>
        <w:t>4-6</w:t>
      </w:r>
      <w:r w:rsidR="00440DCE" w:rsidRPr="007610A9">
        <w:rPr>
          <w:color w:val="000000"/>
          <w:sz w:val="22"/>
          <w:szCs w:val="22"/>
        </w:rPr>
        <w:t xml:space="preserve"> Umowy</w:t>
      </w:r>
      <w:r w:rsidRPr="007610A9">
        <w:rPr>
          <w:color w:val="000000"/>
          <w:sz w:val="22"/>
          <w:szCs w:val="22"/>
        </w:rPr>
        <w:t>;</w:t>
      </w:r>
    </w:p>
    <w:p w:rsidR="000B47CD" w:rsidRPr="007610A9" w:rsidRDefault="000B47CD" w:rsidP="00DC69FB">
      <w:pPr>
        <w:numPr>
          <w:ilvl w:val="0"/>
          <w:numId w:val="82"/>
        </w:numPr>
        <w:jc w:val="both"/>
        <w:rPr>
          <w:color w:val="000000"/>
          <w:sz w:val="22"/>
          <w:szCs w:val="22"/>
        </w:rPr>
      </w:pPr>
      <w:r w:rsidRPr="007610A9">
        <w:rPr>
          <w:color w:val="000000"/>
          <w:sz w:val="22"/>
          <w:szCs w:val="22"/>
        </w:rPr>
        <w:t xml:space="preserve">ewentualnych robót zamiennych, o których mowa w </w:t>
      </w:r>
      <w:r w:rsidR="00B80183" w:rsidRPr="007610A9">
        <w:rPr>
          <w:color w:val="000000"/>
          <w:sz w:val="22"/>
          <w:szCs w:val="22"/>
        </w:rPr>
        <w:t>§ 1 ust. 7 Umowy</w:t>
      </w:r>
      <w:r w:rsidRPr="007610A9">
        <w:rPr>
          <w:color w:val="000000"/>
          <w:sz w:val="22"/>
          <w:szCs w:val="22"/>
        </w:rPr>
        <w:t>;</w:t>
      </w:r>
      <w:r w:rsidR="00777FA0" w:rsidRPr="007610A9">
        <w:rPr>
          <w:color w:val="000000"/>
          <w:sz w:val="22"/>
          <w:szCs w:val="22"/>
        </w:rPr>
        <w:t xml:space="preserve"> </w:t>
      </w:r>
    </w:p>
    <w:p w:rsidR="000B47CD" w:rsidRPr="007610A9" w:rsidRDefault="000B47CD" w:rsidP="00DC69FB">
      <w:pPr>
        <w:numPr>
          <w:ilvl w:val="0"/>
          <w:numId w:val="82"/>
        </w:numPr>
        <w:jc w:val="both"/>
        <w:rPr>
          <w:color w:val="000000"/>
          <w:sz w:val="22"/>
          <w:szCs w:val="22"/>
        </w:rPr>
      </w:pPr>
      <w:r w:rsidRPr="007610A9">
        <w:rPr>
          <w:color w:val="000000"/>
          <w:sz w:val="22"/>
          <w:szCs w:val="22"/>
        </w:rPr>
        <w:t xml:space="preserve">ewentualnych robót zaniechanych, o których mowa </w:t>
      </w:r>
      <w:r w:rsidR="00DF10A3" w:rsidRPr="007610A9">
        <w:rPr>
          <w:color w:val="000000"/>
          <w:sz w:val="22"/>
          <w:szCs w:val="22"/>
        </w:rPr>
        <w:t>w § 1 ust. 8 Umowy</w:t>
      </w:r>
    </w:p>
    <w:p w:rsidR="000B47CD" w:rsidRPr="007610A9" w:rsidRDefault="000B47CD" w:rsidP="00DC69FB">
      <w:pPr>
        <w:numPr>
          <w:ilvl w:val="0"/>
          <w:numId w:val="82"/>
        </w:numPr>
        <w:jc w:val="both"/>
        <w:rPr>
          <w:sz w:val="22"/>
          <w:szCs w:val="22"/>
        </w:rPr>
      </w:pPr>
      <w:r w:rsidRPr="007610A9">
        <w:rPr>
          <w:color w:val="000000"/>
          <w:sz w:val="22"/>
          <w:szCs w:val="22"/>
        </w:rPr>
        <w:t>ewentualnych dodatkowych</w:t>
      </w:r>
      <w:r w:rsidRPr="007610A9">
        <w:rPr>
          <w:sz w:val="22"/>
          <w:szCs w:val="22"/>
        </w:rPr>
        <w:t xml:space="preserve"> robót budowlanych, o których mowa </w:t>
      </w:r>
      <w:r w:rsidR="00EC7483" w:rsidRPr="007610A9">
        <w:rPr>
          <w:sz w:val="22"/>
          <w:szCs w:val="22"/>
        </w:rPr>
        <w:t xml:space="preserve">w § 39 ust. 3 </w:t>
      </w:r>
      <w:r w:rsidR="00F22CBA" w:rsidRPr="007610A9">
        <w:rPr>
          <w:sz w:val="22"/>
          <w:szCs w:val="22"/>
        </w:rPr>
        <w:t>Umowy,</w:t>
      </w:r>
      <w:r w:rsidRPr="007610A9">
        <w:rPr>
          <w:sz w:val="22"/>
          <w:szCs w:val="22"/>
        </w:rPr>
        <w:t xml:space="preserve"> czyli robót </w:t>
      </w:r>
      <w:r w:rsidR="00346EE9" w:rsidRPr="007610A9">
        <w:rPr>
          <w:sz w:val="22"/>
          <w:szCs w:val="22"/>
        </w:rPr>
        <w:t>wykraczających</w:t>
      </w:r>
      <w:r w:rsidRPr="007610A9">
        <w:rPr>
          <w:sz w:val="22"/>
          <w:szCs w:val="22"/>
        </w:rPr>
        <w:t xml:space="preserve"> poza określenie przedmiotu zamówienia podstawowego, które zostaną zlecone na podstawie art. </w:t>
      </w:r>
      <w:r w:rsidR="0048211F" w:rsidRPr="007610A9">
        <w:rPr>
          <w:sz w:val="22"/>
          <w:szCs w:val="22"/>
        </w:rPr>
        <w:t xml:space="preserve"> 455 </w:t>
      </w:r>
      <w:r w:rsidRPr="007610A9">
        <w:rPr>
          <w:sz w:val="22"/>
          <w:szCs w:val="22"/>
        </w:rPr>
        <w:t xml:space="preserve">ust. 1 pkt. </w:t>
      </w:r>
      <w:r w:rsidR="0048211F" w:rsidRPr="007610A9">
        <w:rPr>
          <w:sz w:val="22"/>
          <w:szCs w:val="22"/>
        </w:rPr>
        <w:t xml:space="preserve">3 </w:t>
      </w:r>
      <w:r w:rsidRPr="007610A9">
        <w:rPr>
          <w:sz w:val="22"/>
          <w:szCs w:val="22"/>
        </w:rPr>
        <w:t>Pzp poprzez zawarcie aneksu do umowy po</w:t>
      </w:r>
      <w:r w:rsidR="00346EE9" w:rsidRPr="007610A9">
        <w:rPr>
          <w:sz w:val="22"/>
          <w:szCs w:val="22"/>
        </w:rPr>
        <w:t>przedzonego sporządzeniem protokołu konieczności i dokumentacji projektowej je opisującej</w:t>
      </w:r>
      <w:r w:rsidR="0048211F" w:rsidRPr="007610A9">
        <w:rPr>
          <w:sz w:val="22"/>
          <w:szCs w:val="22"/>
        </w:rPr>
        <w:t>.</w:t>
      </w:r>
    </w:p>
    <w:p w:rsidR="00A32FB9" w:rsidRPr="007610A9" w:rsidRDefault="00A32FB9" w:rsidP="004E332D">
      <w:pPr>
        <w:jc w:val="both"/>
        <w:rPr>
          <w:sz w:val="22"/>
          <w:szCs w:val="22"/>
        </w:rPr>
      </w:pPr>
    </w:p>
    <w:p w:rsidR="001273D1" w:rsidRPr="007610A9" w:rsidRDefault="001273D1" w:rsidP="001273D1">
      <w:pPr>
        <w:rPr>
          <w:b/>
          <w:sz w:val="22"/>
          <w:szCs w:val="22"/>
        </w:rPr>
      </w:pPr>
      <w:r w:rsidRPr="007610A9">
        <w:rPr>
          <w:b/>
          <w:sz w:val="22"/>
          <w:szCs w:val="22"/>
        </w:rPr>
        <w:t>§ 1</w:t>
      </w:r>
      <w:r w:rsidR="00ED621B" w:rsidRPr="007610A9">
        <w:rPr>
          <w:b/>
          <w:sz w:val="22"/>
          <w:szCs w:val="22"/>
        </w:rPr>
        <w:t>3</w:t>
      </w:r>
      <w:r w:rsidRPr="007610A9">
        <w:rPr>
          <w:b/>
          <w:sz w:val="22"/>
          <w:szCs w:val="22"/>
        </w:rPr>
        <w:t>.</w:t>
      </w:r>
    </w:p>
    <w:p w:rsidR="001273D1" w:rsidRPr="007610A9" w:rsidRDefault="001273D1" w:rsidP="001273D1">
      <w:pPr>
        <w:rPr>
          <w:sz w:val="22"/>
          <w:szCs w:val="22"/>
        </w:rPr>
      </w:pPr>
      <w:r w:rsidRPr="007610A9">
        <w:rPr>
          <w:b/>
          <w:sz w:val="22"/>
          <w:szCs w:val="22"/>
        </w:rPr>
        <w:t>HARMONOGRAM RZECZOWO-FINANSOWY.</w:t>
      </w:r>
    </w:p>
    <w:p w:rsidR="001273D1" w:rsidRPr="007610A9" w:rsidRDefault="001273D1" w:rsidP="00DC69FB">
      <w:pPr>
        <w:numPr>
          <w:ilvl w:val="0"/>
          <w:numId w:val="29"/>
        </w:numPr>
        <w:jc w:val="both"/>
        <w:rPr>
          <w:sz w:val="22"/>
          <w:szCs w:val="22"/>
        </w:rPr>
      </w:pPr>
      <w:r w:rsidRPr="007610A9">
        <w:rPr>
          <w:sz w:val="22"/>
          <w:szCs w:val="22"/>
        </w:rPr>
        <w:t xml:space="preserve">W terminie </w:t>
      </w:r>
      <w:r w:rsidR="00545014" w:rsidRPr="007610A9">
        <w:rPr>
          <w:sz w:val="22"/>
          <w:szCs w:val="22"/>
        </w:rPr>
        <w:t xml:space="preserve">5 </w:t>
      </w:r>
      <w:r w:rsidRPr="007610A9">
        <w:rPr>
          <w:sz w:val="22"/>
          <w:szCs w:val="22"/>
        </w:rPr>
        <w:t>dni</w:t>
      </w:r>
      <w:r w:rsidR="00545014" w:rsidRPr="007610A9">
        <w:rPr>
          <w:sz w:val="22"/>
          <w:szCs w:val="22"/>
        </w:rPr>
        <w:t xml:space="preserve"> roboczych</w:t>
      </w:r>
      <w:r w:rsidRPr="007610A9">
        <w:rPr>
          <w:sz w:val="22"/>
          <w:szCs w:val="22"/>
        </w:rPr>
        <w:t xml:space="preserve"> od dnia zawarcia Umowy Wykonawca przedstawi Zamawiającemu do zatwierdzenia, </w:t>
      </w:r>
      <w:r w:rsidR="00EC1B9F" w:rsidRPr="007610A9">
        <w:rPr>
          <w:sz w:val="22"/>
          <w:szCs w:val="22"/>
        </w:rPr>
        <w:t xml:space="preserve">wydany w formie pisemnej i podpisany przez Kierownika Budowy oraz upoważnionego przedstawiciela Wykonawcy Robót Budowlanych </w:t>
      </w:r>
      <w:r w:rsidRPr="007610A9">
        <w:rPr>
          <w:sz w:val="22"/>
          <w:szCs w:val="22"/>
        </w:rPr>
        <w:t xml:space="preserve">Harmonogram rzeczowo – finansowy, zgodnie z którym będzie realizowany przedmiot Umowy. </w:t>
      </w:r>
      <w:r w:rsidR="00501466" w:rsidRPr="007610A9">
        <w:rPr>
          <w:sz w:val="22"/>
          <w:szCs w:val="22"/>
        </w:rPr>
        <w:t>Harmonogram powinien uwzględniać etapy</w:t>
      </w:r>
      <w:r w:rsidR="00BF608F" w:rsidRPr="007610A9">
        <w:rPr>
          <w:sz w:val="22"/>
          <w:szCs w:val="22"/>
        </w:rPr>
        <w:t xml:space="preserve"> realizacji</w:t>
      </w:r>
      <w:r w:rsidR="004959D1" w:rsidRPr="007610A9">
        <w:rPr>
          <w:sz w:val="22"/>
          <w:szCs w:val="22"/>
        </w:rPr>
        <w:t xml:space="preserve"> umowy wskazane w </w:t>
      </w:r>
      <w:r w:rsidR="004959D1" w:rsidRPr="007610A9">
        <w:rPr>
          <w:color w:val="000000"/>
          <w:sz w:val="22"/>
          <w:szCs w:val="22"/>
        </w:rPr>
        <w:t>§ 1 Umowy</w:t>
      </w:r>
      <w:r w:rsidR="00BF608F" w:rsidRPr="007610A9">
        <w:rPr>
          <w:sz w:val="22"/>
          <w:szCs w:val="22"/>
        </w:rPr>
        <w:t>.</w:t>
      </w:r>
    </w:p>
    <w:p w:rsidR="001273D1" w:rsidRPr="007610A9" w:rsidRDefault="001273D1" w:rsidP="00DC69FB">
      <w:pPr>
        <w:numPr>
          <w:ilvl w:val="0"/>
          <w:numId w:val="29"/>
        </w:numPr>
        <w:jc w:val="both"/>
        <w:rPr>
          <w:sz w:val="22"/>
          <w:szCs w:val="22"/>
        </w:rPr>
      </w:pPr>
      <w:r w:rsidRPr="007610A9">
        <w:rPr>
          <w:sz w:val="22"/>
          <w:szCs w:val="22"/>
        </w:rPr>
        <w:t>W przypadku zwłoki w przedstawieniu Zamawiającemu Harmonogramu rzeczowo-finansowego do zatwierdzenia w terminie określonym w ust. 1 Wykonawca zapłaci Zamawiającemu karę umowną w wysokości</w:t>
      </w:r>
      <w:r w:rsidR="00545014" w:rsidRPr="007610A9">
        <w:rPr>
          <w:sz w:val="22"/>
          <w:szCs w:val="22"/>
        </w:rPr>
        <w:t xml:space="preserve">: 1 000,00 zł </w:t>
      </w:r>
      <w:r w:rsidRPr="007610A9">
        <w:rPr>
          <w:sz w:val="22"/>
          <w:szCs w:val="22"/>
        </w:rPr>
        <w:t>za każdy rozpoczęty dzień zwłoki.</w:t>
      </w:r>
    </w:p>
    <w:p w:rsidR="001273D1" w:rsidRPr="007610A9" w:rsidRDefault="001273D1" w:rsidP="00DC69FB">
      <w:pPr>
        <w:numPr>
          <w:ilvl w:val="0"/>
          <w:numId w:val="29"/>
        </w:numPr>
        <w:jc w:val="both"/>
        <w:rPr>
          <w:sz w:val="22"/>
          <w:szCs w:val="22"/>
        </w:rPr>
      </w:pPr>
      <w:r w:rsidRPr="007610A9">
        <w:rPr>
          <w:sz w:val="22"/>
          <w:szCs w:val="22"/>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robót budowlanych. </w:t>
      </w:r>
    </w:p>
    <w:p w:rsidR="001273D1" w:rsidRPr="007610A9" w:rsidRDefault="001273D1" w:rsidP="00DC69FB">
      <w:pPr>
        <w:numPr>
          <w:ilvl w:val="0"/>
          <w:numId w:val="29"/>
        </w:numPr>
        <w:jc w:val="both"/>
        <w:rPr>
          <w:sz w:val="22"/>
          <w:szCs w:val="22"/>
        </w:rPr>
      </w:pPr>
      <w:r w:rsidRPr="007610A9">
        <w:rPr>
          <w:sz w:val="22"/>
          <w:szCs w:val="22"/>
        </w:rPr>
        <w:t>Wykonawca będzie przechowywał egzemplarz zatwierdzonego Harmonogramu rzeczowo – finansowego na Terenie budowy.</w:t>
      </w:r>
    </w:p>
    <w:p w:rsidR="001273D1" w:rsidRPr="007610A9" w:rsidRDefault="001273D1" w:rsidP="00DC69FB">
      <w:pPr>
        <w:numPr>
          <w:ilvl w:val="0"/>
          <w:numId w:val="29"/>
        </w:numPr>
        <w:jc w:val="both"/>
        <w:rPr>
          <w:sz w:val="22"/>
          <w:szCs w:val="22"/>
        </w:rPr>
      </w:pPr>
      <w:r w:rsidRPr="007610A9">
        <w:rPr>
          <w:sz w:val="22"/>
          <w:szCs w:val="22"/>
        </w:rPr>
        <w:t xml:space="preserve">Harmonogram rzeczowo – finansowy będzie sporządzony z podziałem na asortymenty robót według działów STWiORB poprzez odniesienie do technologii wykonania, specyfikacji i zasobów wykorzystywanego sprzętu oraz zasobów osobowych niezbędnych do wykonania robót oraz będzie zawierał harmonogram płatności jako sumę należności za wszystkie asortymenty robót realizowanych w danym </w:t>
      </w:r>
      <w:r w:rsidR="00C3156F" w:rsidRPr="007610A9">
        <w:rPr>
          <w:sz w:val="22"/>
          <w:szCs w:val="22"/>
        </w:rPr>
        <w:t>okresie</w:t>
      </w:r>
      <w:r w:rsidRPr="007610A9">
        <w:rPr>
          <w:sz w:val="22"/>
          <w:szCs w:val="22"/>
        </w:rPr>
        <w:t xml:space="preserve"> rozliczeniowym</w:t>
      </w:r>
      <w:r w:rsidR="00C3156F" w:rsidRPr="007610A9">
        <w:rPr>
          <w:sz w:val="22"/>
          <w:szCs w:val="22"/>
        </w:rPr>
        <w:t xml:space="preserve"> (dwumiesięcznym)</w:t>
      </w:r>
      <w:r w:rsidRPr="007610A9">
        <w:rPr>
          <w:sz w:val="22"/>
          <w:szCs w:val="22"/>
        </w:rPr>
        <w:t xml:space="preserve">.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z dokładnością do kolejnego </w:t>
      </w:r>
      <w:r w:rsidR="00661F42" w:rsidRPr="007610A9">
        <w:rPr>
          <w:sz w:val="22"/>
          <w:szCs w:val="22"/>
        </w:rPr>
        <w:t>okresu rozliczeniowego (dwóch miesięcy)</w:t>
      </w:r>
      <w:r w:rsidRPr="007610A9">
        <w:rPr>
          <w:sz w:val="22"/>
          <w:szCs w:val="22"/>
        </w:rPr>
        <w:t>. W planowaniu czasu potrzebnego na wykonanie poszczególnych asortymentów robót Wykonawca uwzględni przerwy wynikające z przyczyn technologicznych i atmosferycznych, typowych dla okresu jesienno – zimowo – wiosennego, harmonogram przyznanych zamknięć drogowych, oraz inne okoliczności mogące mieć wpływ na terminowość wykonania Umowy, zapewniające realizację przedmiotu Umowy w terminie określonym w</w:t>
      </w:r>
      <w:r w:rsidR="00D41369" w:rsidRPr="007610A9">
        <w:rPr>
          <w:sz w:val="22"/>
          <w:szCs w:val="22"/>
        </w:rPr>
        <w:t xml:space="preserve"> § 2 ust. 1</w:t>
      </w:r>
      <w:r w:rsidRPr="007610A9">
        <w:rPr>
          <w:sz w:val="22"/>
          <w:szCs w:val="22"/>
        </w:rPr>
        <w:t>.</w:t>
      </w:r>
    </w:p>
    <w:p w:rsidR="00D41369" w:rsidRPr="007610A9" w:rsidRDefault="001273D1" w:rsidP="00DC69FB">
      <w:pPr>
        <w:numPr>
          <w:ilvl w:val="0"/>
          <w:numId w:val="29"/>
        </w:numPr>
        <w:jc w:val="both"/>
        <w:rPr>
          <w:sz w:val="22"/>
          <w:szCs w:val="22"/>
        </w:rPr>
      </w:pPr>
      <w:r w:rsidRPr="007610A9">
        <w:rPr>
          <w:sz w:val="22"/>
          <w:szCs w:val="22"/>
        </w:rPr>
        <w:t xml:space="preserve">Harmonogram rzeczowo – finansowy będzie uwzględniał w szczególności: </w:t>
      </w:r>
    </w:p>
    <w:p w:rsidR="001273D1" w:rsidRPr="007610A9" w:rsidRDefault="001273D1" w:rsidP="00DC69FB">
      <w:pPr>
        <w:numPr>
          <w:ilvl w:val="0"/>
          <w:numId w:val="30"/>
        </w:numPr>
        <w:jc w:val="both"/>
        <w:rPr>
          <w:sz w:val="22"/>
          <w:szCs w:val="22"/>
        </w:rPr>
      </w:pPr>
      <w:r w:rsidRPr="007610A9">
        <w:rPr>
          <w:sz w:val="22"/>
          <w:szCs w:val="22"/>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w:t>
      </w:r>
      <w:r w:rsidRPr="007610A9">
        <w:rPr>
          <w:sz w:val="22"/>
          <w:szCs w:val="22"/>
        </w:rPr>
        <w:lastRenderedPageBreak/>
        <w:t xml:space="preserve">inwestorskiego; </w:t>
      </w:r>
    </w:p>
    <w:p w:rsidR="001273D1" w:rsidRPr="007610A9" w:rsidRDefault="001273D1" w:rsidP="00DC69FB">
      <w:pPr>
        <w:numPr>
          <w:ilvl w:val="0"/>
          <w:numId w:val="30"/>
        </w:numPr>
        <w:jc w:val="both"/>
        <w:rPr>
          <w:sz w:val="22"/>
          <w:szCs w:val="22"/>
        </w:rPr>
      </w:pPr>
      <w:r w:rsidRPr="007610A9">
        <w:rPr>
          <w:sz w:val="22"/>
          <w:szCs w:val="22"/>
        </w:rPr>
        <w:t>ogólny opis metod realizacji robót budowlanych;</w:t>
      </w:r>
    </w:p>
    <w:p w:rsidR="001273D1" w:rsidRPr="007610A9" w:rsidRDefault="001273D1" w:rsidP="00DC69FB">
      <w:pPr>
        <w:numPr>
          <w:ilvl w:val="0"/>
          <w:numId w:val="30"/>
        </w:numPr>
        <w:jc w:val="both"/>
        <w:rPr>
          <w:sz w:val="22"/>
          <w:szCs w:val="22"/>
        </w:rPr>
      </w:pPr>
      <w:r w:rsidRPr="007610A9">
        <w:rPr>
          <w:sz w:val="22"/>
          <w:szCs w:val="22"/>
        </w:rPr>
        <w:t xml:space="preserve">informacje dotyczące liczebności personelu Wykonawcy oraz poszczególnych typów sprzętu Wykonawcy, niezbędnych do realizacji robót budowlanych;   </w:t>
      </w:r>
    </w:p>
    <w:p w:rsidR="00D41369" w:rsidRPr="007610A9" w:rsidRDefault="001273D1" w:rsidP="00DC69FB">
      <w:pPr>
        <w:numPr>
          <w:ilvl w:val="0"/>
          <w:numId w:val="30"/>
        </w:numPr>
        <w:jc w:val="both"/>
        <w:rPr>
          <w:sz w:val="22"/>
          <w:szCs w:val="22"/>
        </w:rPr>
      </w:pPr>
      <w:r w:rsidRPr="007610A9">
        <w:rPr>
          <w:sz w:val="22"/>
          <w:szCs w:val="22"/>
        </w:rPr>
        <w:t xml:space="preserve">szacowanie przerobu i płatności (brutto) w układzie </w:t>
      </w:r>
      <w:r w:rsidR="00B545E8" w:rsidRPr="007610A9">
        <w:rPr>
          <w:sz w:val="22"/>
          <w:szCs w:val="22"/>
        </w:rPr>
        <w:t>dwumiesięcznym</w:t>
      </w:r>
      <w:r w:rsidRPr="007610A9">
        <w:rPr>
          <w:sz w:val="22"/>
          <w:szCs w:val="22"/>
        </w:rPr>
        <w:t>, oraz koszty ogólne rozłożone proporcjonalnie na cały czas trwania Umowy.</w:t>
      </w:r>
    </w:p>
    <w:p w:rsidR="001273D1" w:rsidRPr="007610A9" w:rsidRDefault="001273D1" w:rsidP="00DC69FB">
      <w:pPr>
        <w:numPr>
          <w:ilvl w:val="0"/>
          <w:numId w:val="29"/>
        </w:numPr>
        <w:jc w:val="both"/>
        <w:rPr>
          <w:sz w:val="22"/>
          <w:szCs w:val="22"/>
        </w:rPr>
      </w:pPr>
      <w:r w:rsidRPr="007610A9">
        <w:rPr>
          <w:sz w:val="22"/>
          <w:szCs w:val="22"/>
        </w:rPr>
        <w:t>Zamawiający zatwierdzi Harmonogram, o którym mowa w</w:t>
      </w:r>
      <w:r w:rsidR="00D41369" w:rsidRPr="007610A9">
        <w:rPr>
          <w:sz w:val="22"/>
          <w:szCs w:val="22"/>
        </w:rPr>
        <w:t xml:space="preserve"> ust. 1</w:t>
      </w:r>
      <w:r w:rsidRPr="007610A9">
        <w:rPr>
          <w:sz w:val="22"/>
          <w:szCs w:val="22"/>
        </w:rPr>
        <w:t xml:space="preserve">, w ciągu </w:t>
      </w:r>
      <w:r w:rsidR="00F04F05" w:rsidRPr="007610A9">
        <w:rPr>
          <w:sz w:val="22"/>
          <w:szCs w:val="22"/>
        </w:rPr>
        <w:t xml:space="preserve">5 </w:t>
      </w:r>
      <w:r w:rsidRPr="007610A9">
        <w:rPr>
          <w:sz w:val="22"/>
          <w:szCs w:val="22"/>
        </w:rPr>
        <w:t xml:space="preserve">dni roboczych od daty przedłożenia Harmonogramu do zatwierdzenia lub w tym terminie zgłosi do niego uwagi ze wskazaniem w ich uzasadnieniu na wymagania realizacyjne opisane w SWZ, Dokumentacji projektowej lub Umowie. </w:t>
      </w:r>
    </w:p>
    <w:p w:rsidR="001273D1" w:rsidRPr="007610A9" w:rsidRDefault="001273D1" w:rsidP="00DC69FB">
      <w:pPr>
        <w:numPr>
          <w:ilvl w:val="0"/>
          <w:numId w:val="29"/>
        </w:numPr>
        <w:jc w:val="both"/>
        <w:rPr>
          <w:sz w:val="22"/>
          <w:szCs w:val="22"/>
        </w:rPr>
      </w:pPr>
      <w:r w:rsidRPr="007610A9">
        <w:rPr>
          <w:sz w:val="22"/>
          <w:szCs w:val="22"/>
        </w:rPr>
        <w:t xml:space="preserve">W przypadku zgłoszenia przez Zamawiającego uwag do Harmonogramu rzeczowo </w:t>
      </w:r>
      <w:r w:rsidR="003C2B75" w:rsidRPr="007610A9">
        <w:rPr>
          <w:sz w:val="22"/>
          <w:szCs w:val="22"/>
        </w:rPr>
        <w:t>–</w:t>
      </w:r>
      <w:r w:rsidRPr="007610A9">
        <w:rPr>
          <w:sz w:val="22"/>
          <w:szCs w:val="22"/>
        </w:rPr>
        <w:t xml:space="preserve"> finansowego</w:t>
      </w:r>
      <w:r w:rsidR="003C2B75" w:rsidRPr="007610A9">
        <w:rPr>
          <w:sz w:val="22"/>
          <w:szCs w:val="22"/>
        </w:rPr>
        <w:t xml:space="preserve"> zgodnych z Umową,</w:t>
      </w:r>
      <w:r w:rsidRPr="007610A9">
        <w:rPr>
          <w:sz w:val="22"/>
          <w:szCs w:val="22"/>
        </w:rPr>
        <w:t xml:space="preserve"> Wykonawca będzie zobowiązany do uwzględnienia tych uwag i przedłożenia Zamawiającemu poprawionego Harmonogramu w terminie</w:t>
      </w:r>
      <w:r w:rsidR="00F04F05" w:rsidRPr="007610A9">
        <w:rPr>
          <w:sz w:val="22"/>
          <w:szCs w:val="22"/>
        </w:rPr>
        <w:t xml:space="preserve"> 2</w:t>
      </w:r>
      <w:r w:rsidRPr="007610A9">
        <w:rPr>
          <w:sz w:val="22"/>
          <w:szCs w:val="22"/>
        </w:rPr>
        <w:t xml:space="preserve"> dni roboczych od daty otrzymania zgłoszonych przez Zamawiającego uwag. </w:t>
      </w:r>
    </w:p>
    <w:p w:rsidR="001273D1" w:rsidRPr="007610A9" w:rsidRDefault="001273D1" w:rsidP="00DC69FB">
      <w:pPr>
        <w:numPr>
          <w:ilvl w:val="0"/>
          <w:numId w:val="29"/>
        </w:numPr>
        <w:jc w:val="both"/>
        <w:rPr>
          <w:sz w:val="22"/>
          <w:szCs w:val="22"/>
        </w:rPr>
      </w:pPr>
      <w:r w:rsidRPr="007610A9">
        <w:rPr>
          <w:sz w:val="22"/>
          <w:szCs w:val="22"/>
        </w:rPr>
        <w:t xml:space="preserve">Pisemne potwierdzenie przez Zamawiającego uwzględnienia jego uwag lub brak zgłoszenia uwag w terminie określonym </w:t>
      </w:r>
      <w:r w:rsidR="00F22CBA" w:rsidRPr="007610A9">
        <w:rPr>
          <w:sz w:val="22"/>
          <w:szCs w:val="22"/>
        </w:rPr>
        <w:t>w ust.</w:t>
      </w:r>
      <w:r w:rsidR="00D41369" w:rsidRPr="007610A9">
        <w:rPr>
          <w:sz w:val="22"/>
          <w:szCs w:val="22"/>
        </w:rPr>
        <w:t xml:space="preserve"> </w:t>
      </w:r>
      <w:r w:rsidRPr="007610A9">
        <w:rPr>
          <w:sz w:val="22"/>
          <w:szCs w:val="22"/>
        </w:rPr>
        <w:t xml:space="preserve">7 będą uważane przez Strony za zatwierdzenie Harmonogramu rzeczowo - finansowego. </w:t>
      </w:r>
    </w:p>
    <w:p w:rsidR="001273D1" w:rsidRPr="007610A9" w:rsidRDefault="001273D1" w:rsidP="00DC69FB">
      <w:pPr>
        <w:numPr>
          <w:ilvl w:val="0"/>
          <w:numId w:val="29"/>
        </w:numPr>
        <w:jc w:val="both"/>
        <w:rPr>
          <w:sz w:val="22"/>
          <w:szCs w:val="22"/>
        </w:rPr>
      </w:pPr>
      <w:r w:rsidRPr="007610A9">
        <w:rPr>
          <w:sz w:val="22"/>
          <w:szCs w:val="22"/>
        </w:rPr>
        <w:t xml:space="preserve">W przypadku </w:t>
      </w:r>
      <w:r w:rsidR="00F22CBA" w:rsidRPr="007610A9">
        <w:rPr>
          <w:sz w:val="22"/>
          <w:szCs w:val="22"/>
        </w:rPr>
        <w:t>nieuwzględnienia</w:t>
      </w:r>
      <w:r w:rsidRPr="007610A9">
        <w:rPr>
          <w:sz w:val="22"/>
          <w:szCs w:val="22"/>
        </w:rPr>
        <w:t xml:space="preserve"> w całości lub w części uwag Zamawiającego w terminie określonym w</w:t>
      </w:r>
      <w:r w:rsidR="00D41369" w:rsidRPr="007610A9">
        <w:rPr>
          <w:sz w:val="22"/>
          <w:szCs w:val="22"/>
        </w:rPr>
        <w:t xml:space="preserve"> ust. 8</w:t>
      </w:r>
      <w:r w:rsidRPr="007610A9">
        <w:rPr>
          <w:sz w:val="22"/>
          <w:szCs w:val="22"/>
        </w:rPr>
        <w:t>, lub gdy przedłożony Harmonogram będzie niezgodny z Umową, a złożenie takiego Harmonogramu rzeczowo-finansowego jest możliwe, Wykonawca zapłaci Zamawiającemu karę umowną w wysokości</w:t>
      </w:r>
      <w:r w:rsidR="00545014" w:rsidRPr="007610A9">
        <w:rPr>
          <w:sz w:val="22"/>
          <w:szCs w:val="22"/>
        </w:rPr>
        <w:t xml:space="preserve">: 1 000,00 zł </w:t>
      </w:r>
      <w:r w:rsidRPr="007610A9">
        <w:rPr>
          <w:sz w:val="22"/>
          <w:szCs w:val="22"/>
        </w:rPr>
        <w:t xml:space="preserve">za każdy rozpoczęty dzień zwłoki do momentu zatwierdzenia Harmonogramu przez Zamawiającego. </w:t>
      </w:r>
    </w:p>
    <w:p w:rsidR="001273D1" w:rsidRPr="007610A9" w:rsidRDefault="001273D1" w:rsidP="00DC69FB">
      <w:pPr>
        <w:numPr>
          <w:ilvl w:val="0"/>
          <w:numId w:val="29"/>
        </w:numPr>
        <w:jc w:val="both"/>
        <w:rPr>
          <w:sz w:val="22"/>
          <w:szCs w:val="22"/>
        </w:rPr>
      </w:pPr>
      <w:r w:rsidRPr="007610A9">
        <w:rPr>
          <w:sz w:val="22"/>
          <w:szCs w:val="22"/>
        </w:rPr>
        <w:t>Wykonawca ma prawo powoływania się na Harmonogram rzeczowo – finansowy od dnia jego zatwierdzenia przez Zamawiającego.</w:t>
      </w:r>
    </w:p>
    <w:p w:rsidR="001273D1" w:rsidRPr="007610A9" w:rsidRDefault="001273D1" w:rsidP="00DC69FB">
      <w:pPr>
        <w:numPr>
          <w:ilvl w:val="0"/>
          <w:numId w:val="29"/>
        </w:numPr>
        <w:jc w:val="both"/>
        <w:rPr>
          <w:sz w:val="22"/>
          <w:szCs w:val="22"/>
        </w:rPr>
      </w:pPr>
      <w:r w:rsidRPr="007610A9">
        <w:rPr>
          <w:sz w:val="22"/>
          <w:szCs w:val="22"/>
        </w:rPr>
        <w:t xml:space="preserve">Harmonogram rzeczowo – finansowy może podlegać aktualizacji na wniosek każdej ze Stron Umowy w zakresie przesunięcia Terminu zakończenia robót. </w:t>
      </w:r>
    </w:p>
    <w:p w:rsidR="001273D1" w:rsidRPr="007610A9" w:rsidRDefault="001273D1" w:rsidP="00DC69FB">
      <w:pPr>
        <w:numPr>
          <w:ilvl w:val="0"/>
          <w:numId w:val="29"/>
        </w:numPr>
        <w:jc w:val="both"/>
        <w:rPr>
          <w:sz w:val="22"/>
          <w:szCs w:val="22"/>
        </w:rPr>
      </w:pPr>
      <w:r w:rsidRPr="007610A9">
        <w:rPr>
          <w:sz w:val="22"/>
          <w:szCs w:val="22"/>
        </w:rPr>
        <w:t xml:space="preserve">Jeżeli wprowadzenie zmian do Harmonogramu rzeczowo-finansowego nie prowadzi do zmiany Terminu zakończenia robót, ich wprowadzenie nie wymaga zmiany Umowy. </w:t>
      </w:r>
    </w:p>
    <w:p w:rsidR="001273D1" w:rsidRPr="007610A9" w:rsidRDefault="001273D1" w:rsidP="00DC69FB">
      <w:pPr>
        <w:numPr>
          <w:ilvl w:val="0"/>
          <w:numId w:val="29"/>
        </w:numPr>
        <w:jc w:val="both"/>
        <w:rPr>
          <w:sz w:val="22"/>
          <w:szCs w:val="22"/>
        </w:rPr>
      </w:pPr>
      <w:r w:rsidRPr="007610A9">
        <w:rPr>
          <w:sz w:val="22"/>
          <w:szCs w:val="22"/>
        </w:rPr>
        <w:t xml:space="preserve">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w:t>
      </w:r>
      <w:r w:rsidR="00F04F05" w:rsidRPr="007610A9">
        <w:rPr>
          <w:sz w:val="22"/>
          <w:szCs w:val="22"/>
        </w:rPr>
        <w:t xml:space="preserve">2 </w:t>
      </w:r>
      <w:r w:rsidRPr="007610A9">
        <w:rPr>
          <w:sz w:val="22"/>
          <w:szCs w:val="22"/>
        </w:rPr>
        <w:t xml:space="preserve">dni roboczych od dnia ujawnienia konieczności aktualizacji, projekt zaktualizowanego Harmonogramu i przedstawi go Inspektorowi nadzoru inwestorskiego do zatwierdzenia. Jeżeli Inspektor nadzoru inwestorskiego w terminie </w:t>
      </w:r>
      <w:r w:rsidR="00FB3170" w:rsidRPr="007610A9">
        <w:rPr>
          <w:sz w:val="22"/>
          <w:szCs w:val="22"/>
        </w:rPr>
        <w:t>2 d</w:t>
      </w:r>
      <w:r w:rsidRPr="007610A9">
        <w:rPr>
          <w:sz w:val="22"/>
          <w:szCs w:val="22"/>
        </w:rPr>
        <w:t xml:space="preserve">ni roboczych od dnia otrzymania projektu zaktualizowanego Harmonogramu rzeczowo-finansowego nie zgłosi do niego uwag, przedłożony projekt uważa się za zatwierdzony także przez Zamawiającego. </w:t>
      </w:r>
    </w:p>
    <w:p w:rsidR="001273D1" w:rsidRPr="007610A9" w:rsidRDefault="001273D1" w:rsidP="00DC69FB">
      <w:pPr>
        <w:numPr>
          <w:ilvl w:val="0"/>
          <w:numId w:val="29"/>
        </w:numPr>
        <w:jc w:val="both"/>
        <w:rPr>
          <w:sz w:val="22"/>
          <w:szCs w:val="22"/>
        </w:rPr>
      </w:pPr>
      <w:r w:rsidRPr="007610A9">
        <w:rPr>
          <w:sz w:val="22"/>
          <w:szCs w:val="22"/>
        </w:rPr>
        <w:t>Zaktualizowany Harmonogram rzeczowo – finansowy zastępuje dotychczasowy Harmonogram rzeczowo – finansowy i jest wiążący dla Stron.</w:t>
      </w:r>
    </w:p>
    <w:p w:rsidR="001273D1" w:rsidRPr="007610A9" w:rsidRDefault="001273D1" w:rsidP="00DC69FB">
      <w:pPr>
        <w:numPr>
          <w:ilvl w:val="0"/>
          <w:numId w:val="29"/>
        </w:numPr>
        <w:jc w:val="both"/>
        <w:rPr>
          <w:sz w:val="22"/>
          <w:szCs w:val="22"/>
        </w:rPr>
      </w:pPr>
      <w:r w:rsidRPr="007610A9">
        <w:rPr>
          <w:sz w:val="22"/>
          <w:szCs w:val="22"/>
        </w:rPr>
        <w:t xml:space="preserve">Jeżeli Inspektor nadzoru inwestorskiego zgłosi uwagi do projektu zaktualizowanego Harmonogramu rzeczowo-finansowego, uzasadnione odniesieniem do wymagań realizacyjnych opisanych w </w:t>
      </w:r>
      <w:r w:rsidR="00C42105" w:rsidRPr="007610A9">
        <w:rPr>
          <w:sz w:val="22"/>
          <w:szCs w:val="22"/>
        </w:rPr>
        <w:t>SWZ</w:t>
      </w:r>
      <w:r w:rsidRPr="007610A9">
        <w:rPr>
          <w:sz w:val="22"/>
          <w:szCs w:val="22"/>
        </w:rPr>
        <w:t xml:space="preserve">, dokumentacji projektowej lub Umowie, w szczególności dotyczące jego niezgodności z postanowieniami Umowy lub tempa wykonywania robót, Wykonawca jest zobowiązany do niezwłocznego, nie później niż w terminie </w:t>
      </w:r>
      <w:r w:rsidR="00FB3170" w:rsidRPr="007610A9">
        <w:rPr>
          <w:sz w:val="22"/>
          <w:szCs w:val="22"/>
        </w:rPr>
        <w:t xml:space="preserve">2 </w:t>
      </w:r>
      <w:r w:rsidRPr="007610A9">
        <w:rPr>
          <w:sz w:val="22"/>
          <w:szCs w:val="22"/>
        </w:rPr>
        <w:t>dni roboczych od ich otrzymania, przedłożenia poprawionego Harmonogramu rzeczowo-finansowego uwzględniającego uwagi Inspektora nadzoru inwestorskiego oraz postanowienia Umowy.</w:t>
      </w:r>
    </w:p>
    <w:p w:rsidR="001273D1" w:rsidRPr="007610A9" w:rsidRDefault="001273D1" w:rsidP="00DC69FB">
      <w:pPr>
        <w:numPr>
          <w:ilvl w:val="0"/>
          <w:numId w:val="29"/>
        </w:numPr>
        <w:jc w:val="both"/>
        <w:rPr>
          <w:sz w:val="22"/>
          <w:szCs w:val="22"/>
        </w:rPr>
      </w:pPr>
      <w:r w:rsidRPr="007610A9">
        <w:rPr>
          <w:sz w:val="22"/>
          <w:szCs w:val="22"/>
        </w:rPr>
        <w:lastRenderedPageBreak/>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w:t>
      </w:r>
      <w:r w:rsidR="00FB3170" w:rsidRPr="007610A9">
        <w:rPr>
          <w:sz w:val="22"/>
          <w:szCs w:val="22"/>
        </w:rPr>
        <w:t xml:space="preserve"> 2 </w:t>
      </w:r>
      <w:r w:rsidRPr="007610A9">
        <w:rPr>
          <w:sz w:val="22"/>
          <w:szCs w:val="22"/>
        </w:rPr>
        <w:t xml:space="preserve">dni roboczych, przedstawi Zamawiającemu do zatwierdzenia projekt Programu naprawczego. </w:t>
      </w:r>
    </w:p>
    <w:p w:rsidR="001273D1" w:rsidRPr="007610A9" w:rsidRDefault="001273D1" w:rsidP="00DC69FB">
      <w:pPr>
        <w:numPr>
          <w:ilvl w:val="0"/>
          <w:numId w:val="29"/>
        </w:numPr>
        <w:jc w:val="both"/>
        <w:rPr>
          <w:sz w:val="22"/>
          <w:szCs w:val="22"/>
        </w:rPr>
      </w:pPr>
      <w:r w:rsidRPr="007610A9">
        <w:rPr>
          <w:sz w:val="22"/>
          <w:szCs w:val="22"/>
        </w:rPr>
        <w:t xml:space="preserve">Program naprawczy powinien przewidywać reorganizację sposobu wykonywania robót poprzez zwiększenie zaangażowania sprzętu, personelu, Podwykonawców lub zasobów finansowych Wykonawcy w celu wykonania niezrealizowanych dotychczas </w:t>
      </w:r>
      <w:r w:rsidR="00C42105" w:rsidRPr="007610A9">
        <w:rPr>
          <w:sz w:val="22"/>
          <w:szCs w:val="22"/>
        </w:rPr>
        <w:t xml:space="preserve">robót lub </w:t>
      </w:r>
      <w:r w:rsidRPr="007610A9">
        <w:rPr>
          <w:sz w:val="22"/>
          <w:szCs w:val="22"/>
        </w:rPr>
        <w:t>etapów robót  w terminach określonych w zaktualizowanym Harmonogramie rzeczowo-</w:t>
      </w:r>
      <w:r w:rsidR="00FB3170" w:rsidRPr="007610A9">
        <w:rPr>
          <w:sz w:val="22"/>
          <w:szCs w:val="22"/>
        </w:rPr>
        <w:t>f</w:t>
      </w:r>
      <w:r w:rsidRPr="007610A9">
        <w:rPr>
          <w:sz w:val="22"/>
          <w:szCs w:val="22"/>
        </w:rPr>
        <w:t>inansowym. Wykonawcy nie przysługuje z tego tytułu dodatkowe wynagrodzenie.</w:t>
      </w:r>
    </w:p>
    <w:p w:rsidR="001273D1" w:rsidRPr="007610A9" w:rsidRDefault="001273D1" w:rsidP="00DC69FB">
      <w:pPr>
        <w:numPr>
          <w:ilvl w:val="0"/>
          <w:numId w:val="29"/>
        </w:numPr>
        <w:jc w:val="both"/>
        <w:rPr>
          <w:sz w:val="22"/>
          <w:szCs w:val="22"/>
        </w:rPr>
      </w:pPr>
      <w:r w:rsidRPr="007610A9">
        <w:rPr>
          <w:sz w:val="22"/>
          <w:szCs w:val="22"/>
        </w:rPr>
        <w:t xml:space="preserve">Jeżeli przyczyna, z </w:t>
      </w:r>
      <w:r w:rsidR="00F22CBA" w:rsidRPr="007610A9">
        <w:rPr>
          <w:sz w:val="22"/>
          <w:szCs w:val="22"/>
        </w:rPr>
        <w:t>powodu której</w:t>
      </w:r>
      <w:r w:rsidRPr="007610A9">
        <w:rPr>
          <w:sz w:val="22"/>
          <w:szCs w:val="22"/>
        </w:rPr>
        <w:t xml:space="preserve"> będzie zagrożone dotrzymanie Terminu zakończenia robót lub określonego terminu zakończenia etapu robót budowlanych wynika z winy Wykonawcy, Wykonawca nie jest uprawniony do wystąpienia do Inżyniera nadzoru inwestorskiego i do Zamawiającego o przedłużenie Terminu zakończenia robót i do zwrotu poniesionych kosztów.</w:t>
      </w:r>
    </w:p>
    <w:p w:rsidR="001273D1" w:rsidRPr="007610A9" w:rsidRDefault="001273D1" w:rsidP="00DC69FB">
      <w:pPr>
        <w:numPr>
          <w:ilvl w:val="0"/>
          <w:numId w:val="29"/>
        </w:numPr>
        <w:jc w:val="both"/>
        <w:rPr>
          <w:sz w:val="22"/>
          <w:szCs w:val="22"/>
        </w:rPr>
      </w:pPr>
      <w:r w:rsidRPr="007610A9">
        <w:rPr>
          <w:sz w:val="22"/>
          <w:szCs w:val="22"/>
        </w:rPr>
        <w:t>Inspektor nadzoru inwestorskiego może wstrzymać wpisem do Dziennika budowy wykonywanie robót budowlanych na podstawie Umowy w przypadku:</w:t>
      </w:r>
    </w:p>
    <w:p w:rsidR="001273D1" w:rsidRPr="007610A9" w:rsidRDefault="001273D1" w:rsidP="00DC69FB">
      <w:pPr>
        <w:numPr>
          <w:ilvl w:val="0"/>
          <w:numId w:val="31"/>
        </w:numPr>
        <w:jc w:val="both"/>
        <w:rPr>
          <w:sz w:val="22"/>
          <w:szCs w:val="22"/>
        </w:rPr>
      </w:pPr>
      <w:r w:rsidRPr="007610A9">
        <w:rPr>
          <w:sz w:val="22"/>
          <w:szCs w:val="22"/>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rsidR="001273D1" w:rsidRPr="007610A9" w:rsidRDefault="001273D1" w:rsidP="00DC69FB">
      <w:pPr>
        <w:numPr>
          <w:ilvl w:val="0"/>
          <w:numId w:val="31"/>
        </w:numPr>
        <w:jc w:val="both"/>
        <w:rPr>
          <w:sz w:val="22"/>
          <w:szCs w:val="22"/>
        </w:rPr>
      </w:pPr>
      <w:r w:rsidRPr="007610A9">
        <w:rPr>
          <w:sz w:val="22"/>
          <w:szCs w:val="22"/>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rzeczowo – finansowym,</w:t>
      </w:r>
    </w:p>
    <w:p w:rsidR="001273D1" w:rsidRPr="007610A9" w:rsidRDefault="001273D1" w:rsidP="00DC69FB">
      <w:pPr>
        <w:numPr>
          <w:ilvl w:val="0"/>
          <w:numId w:val="31"/>
        </w:numPr>
        <w:jc w:val="both"/>
        <w:rPr>
          <w:sz w:val="22"/>
          <w:szCs w:val="22"/>
        </w:rPr>
      </w:pPr>
      <w:r w:rsidRPr="007610A9">
        <w:rPr>
          <w:sz w:val="22"/>
          <w:szCs w:val="22"/>
        </w:rPr>
        <w:t>gdyby ich kontynuacja mogłaby wywołać zagrożenie bezpieczeństwa bądź spowodować niedopuszczalną niezgodność z Dokumentacją projektową lub z pozwoleniem na budowę.</w:t>
      </w:r>
    </w:p>
    <w:p w:rsidR="001273D1" w:rsidRPr="007610A9" w:rsidRDefault="001273D1" w:rsidP="00DC69FB">
      <w:pPr>
        <w:numPr>
          <w:ilvl w:val="0"/>
          <w:numId w:val="29"/>
        </w:numPr>
        <w:jc w:val="both"/>
        <w:rPr>
          <w:sz w:val="22"/>
          <w:szCs w:val="22"/>
        </w:rPr>
      </w:pPr>
      <w:r w:rsidRPr="007610A9">
        <w:rPr>
          <w:sz w:val="22"/>
          <w:szCs w:val="22"/>
        </w:rPr>
        <w:t xml:space="preserve">Niezależnie od przyczyn wskazanych w </w:t>
      </w:r>
      <w:r w:rsidR="00D41369" w:rsidRPr="007610A9">
        <w:rPr>
          <w:sz w:val="22"/>
          <w:szCs w:val="22"/>
        </w:rPr>
        <w:t xml:space="preserve">ust. </w:t>
      </w:r>
      <w:r w:rsidR="007E460B" w:rsidRPr="007610A9">
        <w:rPr>
          <w:sz w:val="22"/>
          <w:szCs w:val="22"/>
        </w:rPr>
        <w:t xml:space="preserve">20 </w:t>
      </w:r>
      <w:r w:rsidRPr="007610A9">
        <w:rPr>
          <w:sz w:val="22"/>
          <w:szCs w:val="22"/>
        </w:rPr>
        <w:t xml:space="preserve">Inspektor nadzoru inwestorskiego w uzgodnieniu z Zamawiającym może polecić Wykonawcy wstrzymanie robót lub ich dowolnej części na okres, który uzna za konieczny, nieprzekraczający </w:t>
      </w:r>
      <w:r w:rsidR="007E460B" w:rsidRPr="007610A9">
        <w:rPr>
          <w:sz w:val="22"/>
          <w:szCs w:val="22"/>
        </w:rPr>
        <w:t xml:space="preserve">2 </w:t>
      </w:r>
      <w:r w:rsidRPr="007610A9">
        <w:rPr>
          <w:sz w:val="22"/>
          <w:szCs w:val="22"/>
        </w:rPr>
        <w:t>miesięcy.</w:t>
      </w:r>
    </w:p>
    <w:p w:rsidR="001273D1" w:rsidRPr="007610A9" w:rsidRDefault="001273D1" w:rsidP="00DC69FB">
      <w:pPr>
        <w:numPr>
          <w:ilvl w:val="0"/>
          <w:numId w:val="29"/>
        </w:numPr>
        <w:jc w:val="both"/>
        <w:rPr>
          <w:sz w:val="22"/>
          <w:szCs w:val="22"/>
        </w:rPr>
      </w:pPr>
      <w:r w:rsidRPr="007610A9">
        <w:rPr>
          <w:sz w:val="22"/>
          <w:szCs w:val="22"/>
        </w:rPr>
        <w:t xml:space="preserve">W przypadku, o którym mowa w </w:t>
      </w:r>
      <w:r w:rsidR="00D41369" w:rsidRPr="007610A9">
        <w:rPr>
          <w:sz w:val="22"/>
          <w:szCs w:val="22"/>
        </w:rPr>
        <w:t>ust. 22</w:t>
      </w:r>
      <w:r w:rsidRPr="007610A9">
        <w:rPr>
          <w:sz w:val="22"/>
          <w:szCs w:val="22"/>
        </w:rPr>
        <w:t>,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rsidR="001273D1" w:rsidRPr="007610A9" w:rsidRDefault="001273D1" w:rsidP="00DC69FB">
      <w:pPr>
        <w:numPr>
          <w:ilvl w:val="0"/>
          <w:numId w:val="29"/>
        </w:numPr>
        <w:jc w:val="both"/>
        <w:rPr>
          <w:sz w:val="22"/>
          <w:szCs w:val="22"/>
        </w:rPr>
      </w:pPr>
      <w:r w:rsidRPr="007610A9">
        <w:rPr>
          <w:sz w:val="22"/>
          <w:szCs w:val="22"/>
        </w:rPr>
        <w:t>Podjęcie przez Strony negocjacji w celu zmiany Umowy w zakresie terminów nie uprawnia Stron do odstąpienia od Umowy oraz nie uprawnia Wykonawcy do wstrzymania lub zwolnienia tempa wykonywania robót budowlanych.</w:t>
      </w:r>
    </w:p>
    <w:p w:rsidR="0084510F" w:rsidRPr="007610A9" w:rsidRDefault="0084510F" w:rsidP="004E332D">
      <w:pPr>
        <w:rPr>
          <w:b/>
          <w:sz w:val="22"/>
          <w:szCs w:val="22"/>
        </w:rPr>
      </w:pPr>
    </w:p>
    <w:p w:rsidR="004E332D" w:rsidRPr="007610A9" w:rsidRDefault="004E332D" w:rsidP="004E332D">
      <w:pPr>
        <w:rPr>
          <w:b/>
          <w:sz w:val="22"/>
          <w:szCs w:val="22"/>
        </w:rPr>
      </w:pPr>
      <w:r w:rsidRPr="007610A9">
        <w:rPr>
          <w:b/>
          <w:sz w:val="22"/>
          <w:szCs w:val="22"/>
        </w:rPr>
        <w:t>§ 1</w:t>
      </w:r>
      <w:r w:rsidR="00ED621B" w:rsidRPr="007610A9">
        <w:rPr>
          <w:b/>
          <w:sz w:val="22"/>
          <w:szCs w:val="22"/>
        </w:rPr>
        <w:t>4</w:t>
      </w:r>
      <w:r w:rsidRPr="007610A9">
        <w:rPr>
          <w:b/>
          <w:sz w:val="22"/>
          <w:szCs w:val="22"/>
        </w:rPr>
        <w:t>.</w:t>
      </w:r>
    </w:p>
    <w:p w:rsidR="004E332D" w:rsidRPr="007610A9" w:rsidRDefault="004E332D" w:rsidP="004E332D">
      <w:pPr>
        <w:rPr>
          <w:sz w:val="22"/>
          <w:szCs w:val="22"/>
        </w:rPr>
      </w:pPr>
      <w:r w:rsidRPr="007610A9">
        <w:rPr>
          <w:b/>
          <w:sz w:val="22"/>
          <w:szCs w:val="22"/>
        </w:rPr>
        <w:t>SIŁA WYŻSZA.</w:t>
      </w:r>
    </w:p>
    <w:p w:rsidR="004E332D" w:rsidRPr="007610A9" w:rsidRDefault="004E332D" w:rsidP="00DC69FB">
      <w:pPr>
        <w:numPr>
          <w:ilvl w:val="0"/>
          <w:numId w:val="32"/>
        </w:numPr>
        <w:jc w:val="both"/>
        <w:rPr>
          <w:sz w:val="22"/>
          <w:szCs w:val="22"/>
        </w:rPr>
      </w:pPr>
      <w:r w:rsidRPr="007610A9">
        <w:rPr>
          <w:sz w:val="22"/>
          <w:szCs w:val="22"/>
        </w:rPr>
        <w:t xml:space="preserve">Jeżeli którakolwiek ze Stron stwierdzi, że Umowa nie może być realizowana z powodu działania Siły wyższej lub z powodu następstw działania Siły wyższej, niezwłocznie powiadomi o tym na piśmie drugą Stronę. </w:t>
      </w:r>
    </w:p>
    <w:p w:rsidR="004E332D" w:rsidRPr="007610A9" w:rsidRDefault="004E332D" w:rsidP="00DC69FB">
      <w:pPr>
        <w:numPr>
          <w:ilvl w:val="0"/>
          <w:numId w:val="32"/>
        </w:numPr>
        <w:jc w:val="both"/>
        <w:rPr>
          <w:sz w:val="22"/>
          <w:szCs w:val="22"/>
        </w:rPr>
      </w:pPr>
      <w:r w:rsidRPr="007610A9">
        <w:rPr>
          <w:sz w:val="22"/>
          <w:szCs w:val="22"/>
        </w:rPr>
        <w:t xml:space="preserve">W przypadku wystąpienia Siły wyższej lub jej następstw definitywnie uniemożliwiających </w:t>
      </w:r>
      <w:r w:rsidRPr="007610A9">
        <w:rPr>
          <w:sz w:val="22"/>
          <w:szCs w:val="22"/>
        </w:rPr>
        <w:lastRenderedPageBreak/>
        <w:t>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rsidR="004E332D" w:rsidRPr="007610A9" w:rsidRDefault="004E332D" w:rsidP="001273D1">
      <w:pPr>
        <w:jc w:val="both"/>
        <w:rPr>
          <w:sz w:val="22"/>
          <w:szCs w:val="22"/>
        </w:rPr>
      </w:pPr>
    </w:p>
    <w:p w:rsidR="004E332D" w:rsidRPr="007610A9" w:rsidRDefault="004E332D" w:rsidP="004E332D">
      <w:pPr>
        <w:rPr>
          <w:b/>
          <w:sz w:val="22"/>
          <w:szCs w:val="22"/>
        </w:rPr>
      </w:pPr>
      <w:r w:rsidRPr="007610A9">
        <w:rPr>
          <w:b/>
          <w:sz w:val="22"/>
          <w:szCs w:val="22"/>
        </w:rPr>
        <w:t>§ 1</w:t>
      </w:r>
      <w:r w:rsidR="00ED621B" w:rsidRPr="007610A9">
        <w:rPr>
          <w:b/>
          <w:sz w:val="22"/>
          <w:szCs w:val="22"/>
        </w:rPr>
        <w:t>5</w:t>
      </w:r>
      <w:r w:rsidRPr="007610A9">
        <w:rPr>
          <w:b/>
          <w:sz w:val="22"/>
          <w:szCs w:val="22"/>
        </w:rPr>
        <w:t>.</w:t>
      </w:r>
    </w:p>
    <w:p w:rsidR="004E332D" w:rsidRPr="007610A9" w:rsidRDefault="004E332D" w:rsidP="004E332D">
      <w:pPr>
        <w:rPr>
          <w:sz w:val="22"/>
          <w:szCs w:val="22"/>
        </w:rPr>
      </w:pPr>
      <w:r w:rsidRPr="007610A9">
        <w:rPr>
          <w:b/>
          <w:sz w:val="22"/>
          <w:szCs w:val="22"/>
        </w:rPr>
        <w:t>PROCEDURY BEZPIECZEŃSTWA.</w:t>
      </w:r>
    </w:p>
    <w:p w:rsidR="004E332D" w:rsidRPr="007610A9" w:rsidRDefault="004E332D" w:rsidP="00DC69FB">
      <w:pPr>
        <w:numPr>
          <w:ilvl w:val="0"/>
          <w:numId w:val="33"/>
        </w:numPr>
        <w:jc w:val="both"/>
        <w:rPr>
          <w:sz w:val="22"/>
          <w:szCs w:val="22"/>
        </w:rPr>
      </w:pPr>
      <w:r w:rsidRPr="007610A9">
        <w:rPr>
          <w:sz w:val="22"/>
          <w:szCs w:val="22"/>
        </w:rPr>
        <w:t>Wykonawca podczas wykonywania robót jest zobowiązany zapewnić przestrzeganie przepisów oraz zasad w zakresie bezpieczeństwa i higieny pracy, bezpieczeństwa i ochrony zdrowia oraz ochrony przeciwpożarowej przez osoby przebywające na Terenie budowy</w:t>
      </w:r>
      <w:r w:rsidR="00807582" w:rsidRPr="007610A9">
        <w:rPr>
          <w:sz w:val="22"/>
          <w:szCs w:val="22"/>
        </w:rPr>
        <w:t xml:space="preserve"> w tym personelu wszystkich rodzajów Podwykonawców.</w:t>
      </w:r>
    </w:p>
    <w:p w:rsidR="004E332D" w:rsidRPr="007610A9" w:rsidRDefault="004E332D" w:rsidP="00DC69FB">
      <w:pPr>
        <w:numPr>
          <w:ilvl w:val="0"/>
          <w:numId w:val="33"/>
        </w:numPr>
        <w:jc w:val="both"/>
        <w:rPr>
          <w:sz w:val="22"/>
          <w:szCs w:val="22"/>
        </w:rPr>
      </w:pPr>
      <w:r w:rsidRPr="007610A9">
        <w:rPr>
          <w:sz w:val="22"/>
          <w:szCs w:val="22"/>
        </w:rPr>
        <w:t>Do obowiązków Wykonawcy należy w szczególności wykonanie i utrzymanie na własny koszt wszelkich zabezpieczeń i urządzeń niezbędnych w powyższym celu.</w:t>
      </w:r>
    </w:p>
    <w:p w:rsidR="004E332D" w:rsidRPr="007610A9" w:rsidRDefault="004E332D" w:rsidP="00DC69FB">
      <w:pPr>
        <w:numPr>
          <w:ilvl w:val="0"/>
          <w:numId w:val="33"/>
        </w:numPr>
        <w:jc w:val="both"/>
        <w:rPr>
          <w:sz w:val="22"/>
          <w:szCs w:val="22"/>
        </w:rPr>
      </w:pPr>
      <w:r w:rsidRPr="007610A9">
        <w:rPr>
          <w:sz w:val="22"/>
          <w:szCs w:val="22"/>
        </w:rPr>
        <w:t>Wykonawca jest zobowiązany opracować i przedłożyć Zamawiającemu Plan bezpieczeństwa i ochrony zdrowia zgodnie z wymaganiami Prbud i rozporządzenia Ministra Infrastruktury z dnia 23 czerwca 2003 r. w sprawie informacji dotyczącej bezpieczeństwa i ochrony oraz planu bezpieczeństwa i ochrony zdrowia (Dz. U. Nr 120, poz. 1126) nie później niż 3 dni robocze przed datą rozpoczęcia robót</w:t>
      </w:r>
      <w:r w:rsidR="000048F3" w:rsidRPr="007610A9">
        <w:rPr>
          <w:sz w:val="22"/>
          <w:szCs w:val="22"/>
        </w:rPr>
        <w:t>.</w:t>
      </w:r>
    </w:p>
    <w:p w:rsidR="004E332D" w:rsidRPr="007610A9" w:rsidRDefault="004E332D" w:rsidP="00465A6F">
      <w:pPr>
        <w:rPr>
          <w:b/>
          <w:sz w:val="22"/>
          <w:szCs w:val="22"/>
        </w:rPr>
      </w:pPr>
    </w:p>
    <w:p w:rsidR="004E332D" w:rsidRPr="007610A9" w:rsidRDefault="004E332D" w:rsidP="004E332D">
      <w:pPr>
        <w:rPr>
          <w:b/>
          <w:sz w:val="22"/>
          <w:szCs w:val="22"/>
        </w:rPr>
      </w:pPr>
      <w:r w:rsidRPr="007610A9">
        <w:rPr>
          <w:b/>
          <w:sz w:val="22"/>
          <w:szCs w:val="22"/>
        </w:rPr>
        <w:t>§ 1</w:t>
      </w:r>
      <w:r w:rsidR="00ED621B" w:rsidRPr="007610A9">
        <w:rPr>
          <w:b/>
          <w:sz w:val="22"/>
          <w:szCs w:val="22"/>
        </w:rPr>
        <w:t>6</w:t>
      </w:r>
      <w:r w:rsidRPr="007610A9">
        <w:rPr>
          <w:b/>
          <w:sz w:val="22"/>
          <w:szCs w:val="22"/>
        </w:rPr>
        <w:t>.</w:t>
      </w:r>
    </w:p>
    <w:p w:rsidR="004E332D" w:rsidRPr="007610A9" w:rsidRDefault="004E332D" w:rsidP="004E332D">
      <w:pPr>
        <w:rPr>
          <w:b/>
          <w:sz w:val="22"/>
          <w:szCs w:val="22"/>
        </w:rPr>
      </w:pPr>
      <w:r w:rsidRPr="007610A9">
        <w:rPr>
          <w:b/>
          <w:sz w:val="22"/>
          <w:szCs w:val="22"/>
        </w:rPr>
        <w:t>UBEZPIECZENIE WYKONAWCY.</w:t>
      </w:r>
    </w:p>
    <w:p w:rsidR="007E460B" w:rsidRPr="00B07E56" w:rsidRDefault="004E332D" w:rsidP="00DC69FB">
      <w:pPr>
        <w:numPr>
          <w:ilvl w:val="0"/>
          <w:numId w:val="34"/>
        </w:numPr>
        <w:jc w:val="both"/>
        <w:rPr>
          <w:sz w:val="22"/>
          <w:szCs w:val="22"/>
        </w:rPr>
      </w:pPr>
      <w:r w:rsidRPr="007610A9">
        <w:rPr>
          <w:sz w:val="22"/>
          <w:szCs w:val="22"/>
        </w:rPr>
        <w:t>Wykonawca zobowiązuje się</w:t>
      </w:r>
      <w:r w:rsidR="007E460B" w:rsidRPr="007610A9">
        <w:rPr>
          <w:sz w:val="22"/>
          <w:szCs w:val="22"/>
        </w:rPr>
        <w:t xml:space="preserve"> przed zawarciem umowy</w:t>
      </w:r>
      <w:r w:rsidRPr="007610A9">
        <w:rPr>
          <w:sz w:val="22"/>
          <w:szCs w:val="22"/>
        </w:rPr>
        <w:t xml:space="preserve"> </w:t>
      </w:r>
      <w:r w:rsidR="00956563" w:rsidRPr="007610A9">
        <w:rPr>
          <w:sz w:val="22"/>
          <w:szCs w:val="22"/>
        </w:rPr>
        <w:t xml:space="preserve">do przedłożenia Zamawiającemu kserokopii aktualnej polisy poświadczonej za zgodność z oryginałem, a w przypadku jej braku – innego dokumentu potwierdzającego posiadanie ubezpieczenia </w:t>
      </w:r>
      <w:r w:rsidR="00CC60C1" w:rsidRPr="007610A9">
        <w:rPr>
          <w:sz w:val="22"/>
          <w:szCs w:val="22"/>
        </w:rPr>
        <w:t xml:space="preserve">od </w:t>
      </w:r>
      <w:r w:rsidR="00956563" w:rsidRPr="007610A9">
        <w:rPr>
          <w:sz w:val="22"/>
          <w:szCs w:val="22"/>
        </w:rPr>
        <w:t>odpowiedzialności cywilnej</w:t>
      </w:r>
      <w:r w:rsidR="00CC60C1" w:rsidRPr="007610A9">
        <w:rPr>
          <w:sz w:val="22"/>
          <w:szCs w:val="22"/>
        </w:rPr>
        <w:t xml:space="preserve"> </w:t>
      </w:r>
      <w:r w:rsidR="00956563" w:rsidRPr="007610A9">
        <w:rPr>
          <w:sz w:val="22"/>
          <w:szCs w:val="22"/>
        </w:rPr>
        <w:t>w zakresie prowadzonej działalności</w:t>
      </w:r>
      <w:r w:rsidR="00CC60C1" w:rsidRPr="007610A9">
        <w:rPr>
          <w:sz w:val="22"/>
          <w:szCs w:val="22"/>
        </w:rPr>
        <w:t xml:space="preserve"> (zwanego dalej „innym dokumentem”)</w:t>
      </w:r>
      <w:r w:rsidR="007E460B" w:rsidRPr="007610A9">
        <w:rPr>
          <w:sz w:val="22"/>
          <w:szCs w:val="22"/>
        </w:rPr>
        <w:t xml:space="preserve">, </w:t>
      </w:r>
      <w:r w:rsidR="00956563" w:rsidRPr="007610A9">
        <w:rPr>
          <w:sz w:val="22"/>
          <w:szCs w:val="22"/>
        </w:rPr>
        <w:t>w okresie realizacji przedmiotu umowy</w:t>
      </w:r>
      <w:r w:rsidR="007E460B" w:rsidRPr="007610A9">
        <w:rPr>
          <w:sz w:val="22"/>
          <w:szCs w:val="22"/>
        </w:rPr>
        <w:t>,</w:t>
      </w:r>
      <w:r w:rsidR="00956563" w:rsidRPr="007610A9">
        <w:rPr>
          <w:sz w:val="22"/>
          <w:szCs w:val="22"/>
        </w:rPr>
        <w:t xml:space="preserve"> na </w:t>
      </w:r>
      <w:r w:rsidR="00F400F0" w:rsidRPr="007610A9">
        <w:rPr>
          <w:sz w:val="22"/>
          <w:szCs w:val="22"/>
        </w:rPr>
        <w:t>kwotę</w:t>
      </w:r>
      <w:r w:rsidR="00956563" w:rsidRPr="007610A9">
        <w:rPr>
          <w:sz w:val="22"/>
          <w:szCs w:val="22"/>
        </w:rPr>
        <w:t xml:space="preserve"> w wysokości co </w:t>
      </w:r>
      <w:r w:rsidR="00956563" w:rsidRPr="00B07E56">
        <w:rPr>
          <w:sz w:val="22"/>
          <w:szCs w:val="22"/>
        </w:rPr>
        <w:t xml:space="preserve">najmniej </w:t>
      </w:r>
      <w:r w:rsidR="00967D7B" w:rsidRPr="00B07E56">
        <w:rPr>
          <w:sz w:val="22"/>
          <w:szCs w:val="22"/>
        </w:rPr>
        <w:t>1.50</w:t>
      </w:r>
      <w:r w:rsidR="00B07E56">
        <w:rPr>
          <w:sz w:val="22"/>
          <w:szCs w:val="22"/>
        </w:rPr>
        <w:t>0</w:t>
      </w:r>
      <w:r w:rsidR="00C156B8" w:rsidRPr="00B07E56">
        <w:rPr>
          <w:sz w:val="22"/>
          <w:szCs w:val="22"/>
        </w:rPr>
        <w:t xml:space="preserve">.000,00 </w:t>
      </w:r>
      <w:r w:rsidR="00956563" w:rsidRPr="00B07E56">
        <w:rPr>
          <w:sz w:val="22"/>
          <w:szCs w:val="22"/>
        </w:rPr>
        <w:t xml:space="preserve"> zł</w:t>
      </w:r>
      <w:r w:rsidR="007E460B" w:rsidRPr="00B07E56">
        <w:rPr>
          <w:sz w:val="22"/>
          <w:szCs w:val="22"/>
        </w:rPr>
        <w:t>.</w:t>
      </w:r>
    </w:p>
    <w:p w:rsidR="00F400F0" w:rsidRPr="007610A9" w:rsidRDefault="00956563" w:rsidP="00DC69FB">
      <w:pPr>
        <w:numPr>
          <w:ilvl w:val="0"/>
          <w:numId w:val="34"/>
        </w:numPr>
        <w:jc w:val="both"/>
        <w:rPr>
          <w:sz w:val="22"/>
          <w:szCs w:val="22"/>
        </w:rPr>
      </w:pPr>
      <w:r w:rsidRPr="007610A9">
        <w:rPr>
          <w:sz w:val="22"/>
          <w:szCs w:val="22"/>
        </w:rPr>
        <w:t xml:space="preserve"> </w:t>
      </w:r>
      <w:r w:rsidR="00F400F0" w:rsidRPr="007610A9">
        <w:rPr>
          <w:sz w:val="22"/>
          <w:szCs w:val="22"/>
        </w:rPr>
        <w:t xml:space="preserve">Ubezpieczenie od odpowiedzialności cywilnej, o którym mowa w ust. 1 obejmuje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t>
      </w:r>
    </w:p>
    <w:p w:rsidR="00CC60C1" w:rsidRPr="007610A9" w:rsidRDefault="00F400F0" w:rsidP="00DC69FB">
      <w:pPr>
        <w:numPr>
          <w:ilvl w:val="0"/>
          <w:numId w:val="34"/>
        </w:numPr>
        <w:jc w:val="both"/>
        <w:rPr>
          <w:sz w:val="22"/>
          <w:szCs w:val="22"/>
        </w:rPr>
      </w:pPr>
      <w:r w:rsidRPr="007610A9">
        <w:rPr>
          <w:sz w:val="22"/>
          <w:szCs w:val="22"/>
        </w:rPr>
        <w:t xml:space="preserve">Wykonawca zobligowany jest również do ubezpieczenia kadry, pracowników Wykonawcy oraz każdego Podwykonawcy (dalszego Podwykonawcy), a także wszelkich innych osób realizujących w imieniu Wykonawcy lub Podwykonawcy roboty budowlane. </w:t>
      </w:r>
    </w:p>
    <w:p w:rsidR="00956563" w:rsidRPr="007610A9" w:rsidRDefault="00956563" w:rsidP="00DC69FB">
      <w:pPr>
        <w:numPr>
          <w:ilvl w:val="0"/>
          <w:numId w:val="34"/>
        </w:numPr>
        <w:jc w:val="both"/>
        <w:rPr>
          <w:sz w:val="22"/>
          <w:szCs w:val="22"/>
        </w:rPr>
      </w:pPr>
      <w:r w:rsidRPr="007610A9">
        <w:rPr>
          <w:sz w:val="22"/>
          <w:szCs w:val="22"/>
        </w:rPr>
        <w:t xml:space="preserve">Wykonawca ma obowiązek, po każdorazowym </w:t>
      </w:r>
      <w:r w:rsidR="00F400F0" w:rsidRPr="007610A9">
        <w:rPr>
          <w:sz w:val="22"/>
          <w:szCs w:val="22"/>
        </w:rPr>
        <w:t xml:space="preserve">odnowieniu polisy, a w przypadku jej braku – innego dokumentu, przedłożyć Zamawiającemu kserokopię polisy, a w przypadku jej braku – innego dokumentu potwierdzającego, że Wykonawca jest ubezpieczony, poświadczoną za zgodność z oryginałem przez Wykonawcę, w terminie do 14 dni. </w:t>
      </w:r>
    </w:p>
    <w:p w:rsidR="00F400F0" w:rsidRPr="007610A9" w:rsidRDefault="00F400F0" w:rsidP="00DC69FB">
      <w:pPr>
        <w:numPr>
          <w:ilvl w:val="0"/>
          <w:numId w:val="34"/>
        </w:numPr>
        <w:jc w:val="both"/>
        <w:rPr>
          <w:strike/>
          <w:sz w:val="22"/>
          <w:szCs w:val="22"/>
        </w:rPr>
      </w:pPr>
      <w:r w:rsidRPr="007610A9">
        <w:rPr>
          <w:sz w:val="22"/>
          <w:szCs w:val="22"/>
        </w:rPr>
        <w:t xml:space="preserve">W przypadku nieodnowienia przez Wykonawcę w trakcie realizacji umowy polisy lub innego dokumentu, Zamawiający może odstąpić od Umowy z przyczyn leżących po stronie Wykonawcy albo ubezpieczyć </w:t>
      </w:r>
      <w:r w:rsidR="00C24062" w:rsidRPr="007610A9">
        <w:rPr>
          <w:sz w:val="22"/>
          <w:szCs w:val="22"/>
        </w:rPr>
        <w:t xml:space="preserve">budowę </w:t>
      </w:r>
      <w:r w:rsidR="007E2471" w:rsidRPr="007610A9">
        <w:rPr>
          <w:sz w:val="22"/>
          <w:szCs w:val="22"/>
        </w:rPr>
        <w:t xml:space="preserve">na  koszt wykonawcy </w:t>
      </w:r>
      <w:r w:rsidR="001C5D48" w:rsidRPr="007610A9">
        <w:rPr>
          <w:sz w:val="22"/>
          <w:szCs w:val="22"/>
        </w:rPr>
        <w:t>uwzględniając wszelkie  ryzyka jakie mogą wystąpić</w:t>
      </w:r>
      <w:r w:rsidR="007E2471" w:rsidRPr="007610A9">
        <w:rPr>
          <w:sz w:val="22"/>
          <w:szCs w:val="22"/>
        </w:rPr>
        <w:t>,</w:t>
      </w:r>
      <w:r w:rsidR="001C5D48" w:rsidRPr="007610A9">
        <w:rPr>
          <w:sz w:val="22"/>
          <w:szCs w:val="22"/>
        </w:rPr>
        <w:t xml:space="preserve"> </w:t>
      </w:r>
      <w:r w:rsidR="007E2471" w:rsidRPr="007610A9">
        <w:rPr>
          <w:sz w:val="22"/>
          <w:szCs w:val="22"/>
        </w:rPr>
        <w:t xml:space="preserve">biorąc pod uwagę charakter obiektu i  wykonywanych robót, </w:t>
      </w:r>
      <w:r w:rsidR="001C5D48" w:rsidRPr="007610A9">
        <w:rPr>
          <w:sz w:val="22"/>
          <w:szCs w:val="22"/>
        </w:rPr>
        <w:t xml:space="preserve">z uwzględnieniem ryzyk </w:t>
      </w:r>
      <w:r w:rsidR="007E2471" w:rsidRPr="007610A9">
        <w:rPr>
          <w:sz w:val="22"/>
          <w:szCs w:val="22"/>
        </w:rPr>
        <w:t>wskazanych wyżej.</w:t>
      </w:r>
    </w:p>
    <w:p w:rsidR="00F400F0" w:rsidRPr="007610A9" w:rsidRDefault="00F400F0" w:rsidP="00DC69FB">
      <w:pPr>
        <w:numPr>
          <w:ilvl w:val="0"/>
          <w:numId w:val="34"/>
        </w:numPr>
        <w:jc w:val="both"/>
        <w:rPr>
          <w:sz w:val="22"/>
          <w:szCs w:val="22"/>
        </w:rPr>
      </w:pPr>
      <w:r w:rsidRPr="007610A9">
        <w:rPr>
          <w:sz w:val="22"/>
          <w:szCs w:val="22"/>
        </w:rPr>
        <w:t xml:space="preserve">Koszty poniesione na ubezpieczenie Wykonawcy Zamawiający potrąci z wynagrodzenia Wykonawcy.  </w:t>
      </w:r>
    </w:p>
    <w:p w:rsidR="00F400F0" w:rsidRPr="007610A9" w:rsidRDefault="00F400F0" w:rsidP="00DC69FB">
      <w:pPr>
        <w:numPr>
          <w:ilvl w:val="0"/>
          <w:numId w:val="34"/>
        </w:numPr>
        <w:jc w:val="both"/>
        <w:rPr>
          <w:sz w:val="22"/>
          <w:szCs w:val="22"/>
        </w:rPr>
      </w:pPr>
      <w:r w:rsidRPr="007610A9">
        <w:rPr>
          <w:sz w:val="22"/>
          <w:szCs w:val="22"/>
        </w:rPr>
        <w:t xml:space="preserve">W </w:t>
      </w:r>
      <w:r w:rsidR="00CC60C1" w:rsidRPr="007610A9">
        <w:rPr>
          <w:sz w:val="22"/>
          <w:szCs w:val="22"/>
        </w:rPr>
        <w:t>sytuacji,</w:t>
      </w:r>
      <w:r w:rsidRPr="007610A9">
        <w:rPr>
          <w:sz w:val="22"/>
          <w:szCs w:val="22"/>
        </w:rPr>
        <w:t xml:space="preserve"> gdy wskutek nieprzewidzianych okoliczności wystąpi konieczność przedłużenia terminu realizacji Umowy, Wykonawca zobowiązany jest do przedłożenia terminu ważności </w:t>
      </w:r>
      <w:r w:rsidRPr="007610A9">
        <w:rPr>
          <w:sz w:val="22"/>
          <w:szCs w:val="22"/>
        </w:rPr>
        <w:lastRenderedPageBreak/>
        <w:t>wniesionej polisy ubezpieczeniowej lub innego dokumentu</w:t>
      </w:r>
      <w:r w:rsidR="00CC60C1" w:rsidRPr="007610A9">
        <w:rPr>
          <w:sz w:val="22"/>
          <w:szCs w:val="22"/>
        </w:rPr>
        <w:t xml:space="preserve">, albo jeśli nie jest to możliwe do wniesienia nowej polisy ubezpieczeniowej lub innego dokumentu na okres wynikający z aneksu Umowy. </w:t>
      </w:r>
    </w:p>
    <w:p w:rsidR="00CC60C1" w:rsidRPr="007610A9" w:rsidRDefault="00CC60C1" w:rsidP="00DC69FB">
      <w:pPr>
        <w:numPr>
          <w:ilvl w:val="0"/>
          <w:numId w:val="34"/>
        </w:numPr>
        <w:jc w:val="both"/>
        <w:rPr>
          <w:sz w:val="22"/>
          <w:szCs w:val="22"/>
        </w:rPr>
      </w:pPr>
      <w:r w:rsidRPr="007610A9">
        <w:rPr>
          <w:sz w:val="22"/>
          <w:szCs w:val="22"/>
        </w:rPr>
        <w:t xml:space="preserve">Umowy ubezpieczenia, o których mowa w ust. 1 oraz ust. 3 muszą zapewniać wypłatę odszkodowania płatnego w złotych polskich, bez ograniczeń. </w:t>
      </w:r>
    </w:p>
    <w:p w:rsidR="004E332D" w:rsidRPr="007610A9" w:rsidRDefault="004E332D" w:rsidP="00DC69FB">
      <w:pPr>
        <w:numPr>
          <w:ilvl w:val="0"/>
          <w:numId w:val="34"/>
        </w:numPr>
        <w:jc w:val="both"/>
        <w:rPr>
          <w:sz w:val="22"/>
          <w:szCs w:val="22"/>
        </w:rPr>
      </w:pPr>
      <w:r w:rsidRPr="007610A9">
        <w:rPr>
          <w:sz w:val="22"/>
          <w:szCs w:val="22"/>
        </w:rPr>
        <w:t>Wykonawca nie jest uprawniony do dokonywania zmian warunków ubezpieczenia bez uprzedniej zgody Zamawiającego wyrażonej na piśmie.</w:t>
      </w:r>
    </w:p>
    <w:p w:rsidR="004E332D" w:rsidRPr="007610A9" w:rsidRDefault="004E332D" w:rsidP="00465A6F">
      <w:pPr>
        <w:rPr>
          <w:b/>
          <w:sz w:val="22"/>
          <w:szCs w:val="22"/>
        </w:rPr>
      </w:pPr>
    </w:p>
    <w:p w:rsidR="00D0194B" w:rsidRPr="007610A9" w:rsidRDefault="00D0194B" w:rsidP="00D0194B">
      <w:pPr>
        <w:rPr>
          <w:b/>
          <w:sz w:val="22"/>
          <w:szCs w:val="22"/>
        </w:rPr>
      </w:pPr>
      <w:r w:rsidRPr="007610A9">
        <w:rPr>
          <w:b/>
          <w:sz w:val="22"/>
          <w:szCs w:val="22"/>
        </w:rPr>
        <w:t>§ 1</w:t>
      </w:r>
      <w:r w:rsidR="00ED621B" w:rsidRPr="007610A9">
        <w:rPr>
          <w:b/>
          <w:sz w:val="22"/>
          <w:szCs w:val="22"/>
        </w:rPr>
        <w:t>7</w:t>
      </w:r>
      <w:r w:rsidRPr="007610A9">
        <w:rPr>
          <w:b/>
          <w:sz w:val="22"/>
          <w:szCs w:val="22"/>
        </w:rPr>
        <w:t>.</w:t>
      </w:r>
    </w:p>
    <w:p w:rsidR="00D0194B" w:rsidRPr="007610A9" w:rsidRDefault="00D0194B" w:rsidP="00D0194B">
      <w:pPr>
        <w:rPr>
          <w:b/>
          <w:sz w:val="22"/>
          <w:szCs w:val="22"/>
        </w:rPr>
      </w:pPr>
      <w:r w:rsidRPr="007610A9">
        <w:rPr>
          <w:b/>
          <w:sz w:val="22"/>
          <w:szCs w:val="22"/>
        </w:rPr>
        <w:t>UTRZYMANIE TERENU BUDOWY.</w:t>
      </w:r>
    </w:p>
    <w:p w:rsidR="00D0194B" w:rsidRPr="007610A9" w:rsidRDefault="00D0194B" w:rsidP="00DC69FB">
      <w:pPr>
        <w:numPr>
          <w:ilvl w:val="0"/>
          <w:numId w:val="35"/>
        </w:numPr>
        <w:jc w:val="both"/>
        <w:rPr>
          <w:sz w:val="22"/>
          <w:szCs w:val="22"/>
        </w:rPr>
      </w:pPr>
      <w:r w:rsidRPr="007610A9">
        <w:rPr>
          <w:sz w:val="22"/>
          <w:szCs w:val="22"/>
        </w:rPr>
        <w:t xml:space="preserve">Niezwłocznie po protokolarnym przejęciu Terenu budowy, Wykonawca jest zobowiązany </w:t>
      </w:r>
      <w:r w:rsidR="00F10222" w:rsidRPr="007610A9">
        <w:rPr>
          <w:sz w:val="22"/>
          <w:szCs w:val="22"/>
        </w:rPr>
        <w:t>do zagospodarowania</w:t>
      </w:r>
      <w:r w:rsidRPr="007610A9">
        <w:rPr>
          <w:sz w:val="22"/>
          <w:szCs w:val="22"/>
        </w:rPr>
        <w:t xml:space="preserve"> Terenu budowy.</w:t>
      </w:r>
    </w:p>
    <w:p w:rsidR="00D0194B" w:rsidRPr="007610A9" w:rsidRDefault="00D0194B" w:rsidP="00DC69FB">
      <w:pPr>
        <w:numPr>
          <w:ilvl w:val="0"/>
          <w:numId w:val="35"/>
        </w:numPr>
        <w:jc w:val="both"/>
        <w:rPr>
          <w:sz w:val="22"/>
          <w:szCs w:val="22"/>
        </w:rPr>
      </w:pPr>
      <w:r w:rsidRPr="007610A9">
        <w:rPr>
          <w:sz w:val="22"/>
          <w:szCs w:val="22"/>
        </w:rPr>
        <w:t>Do obowiązków Wykonawcy należy w szczególności:</w:t>
      </w:r>
    </w:p>
    <w:p w:rsidR="00D0194B" w:rsidRPr="007610A9" w:rsidRDefault="00D0194B" w:rsidP="00DC69FB">
      <w:pPr>
        <w:numPr>
          <w:ilvl w:val="0"/>
          <w:numId w:val="36"/>
        </w:numPr>
        <w:jc w:val="both"/>
        <w:rPr>
          <w:sz w:val="22"/>
          <w:szCs w:val="22"/>
        </w:rPr>
      </w:pPr>
      <w:r w:rsidRPr="007610A9">
        <w:rPr>
          <w:sz w:val="22"/>
          <w:szCs w:val="22"/>
        </w:rPr>
        <w:t>zapewnienie bezpieczeństwa osób przebywających na Terenie budowy oraz utrzymanie Terenu budowy w odpowiednim stanie i porządku zapobiegającym ewentualnemu zagrożeniu bezpieczeństwa tych osób,</w:t>
      </w:r>
    </w:p>
    <w:p w:rsidR="00D0194B" w:rsidRPr="007610A9" w:rsidRDefault="00D0194B" w:rsidP="00DC69FB">
      <w:pPr>
        <w:numPr>
          <w:ilvl w:val="0"/>
          <w:numId w:val="36"/>
        </w:numPr>
        <w:jc w:val="both"/>
        <w:rPr>
          <w:sz w:val="22"/>
          <w:szCs w:val="22"/>
        </w:rPr>
      </w:pPr>
      <w:r w:rsidRPr="007610A9">
        <w:rPr>
          <w:sz w:val="22"/>
          <w:szCs w:val="22"/>
        </w:rPr>
        <w:t>podjęcie niezbędnych środków służących zapobieganiu wstępowi na Teren budowy przez osoby nieuprawnione,</w:t>
      </w:r>
    </w:p>
    <w:p w:rsidR="00D0194B" w:rsidRPr="007610A9" w:rsidRDefault="00D0194B" w:rsidP="00DC69FB">
      <w:pPr>
        <w:numPr>
          <w:ilvl w:val="0"/>
          <w:numId w:val="36"/>
        </w:numPr>
        <w:jc w:val="both"/>
        <w:rPr>
          <w:sz w:val="22"/>
          <w:szCs w:val="22"/>
        </w:rPr>
      </w:pPr>
      <w:r w:rsidRPr="007610A9">
        <w:rPr>
          <w:sz w:val="22"/>
          <w:szCs w:val="22"/>
        </w:rPr>
        <w:t>doprowadzenie niezbędnych urządzeń infrastruktury technicznej na Teren budowy,</w:t>
      </w:r>
    </w:p>
    <w:p w:rsidR="00AF2F62" w:rsidRPr="007610A9" w:rsidRDefault="00D0194B" w:rsidP="00DC69FB">
      <w:pPr>
        <w:numPr>
          <w:ilvl w:val="0"/>
          <w:numId w:val="36"/>
        </w:numPr>
        <w:jc w:val="both"/>
        <w:rPr>
          <w:sz w:val="22"/>
          <w:szCs w:val="22"/>
        </w:rPr>
      </w:pPr>
      <w:r w:rsidRPr="007610A9">
        <w:rPr>
          <w:sz w:val="22"/>
          <w:szCs w:val="22"/>
        </w:rPr>
        <w:t>ponoszenie kosztów związanych z korzystaniem z urządzeń infrastruktury technicznej do celów związanych z wykonywaniem robót budowlanych, próbami i odbiorami</w:t>
      </w:r>
      <w:r w:rsidR="007E2E44" w:rsidRPr="007610A9">
        <w:rPr>
          <w:sz w:val="22"/>
          <w:szCs w:val="22"/>
        </w:rPr>
        <w:t>,</w:t>
      </w:r>
    </w:p>
    <w:p w:rsidR="007E2E44" w:rsidRPr="007610A9" w:rsidRDefault="00CE0A7D" w:rsidP="00DC69FB">
      <w:pPr>
        <w:numPr>
          <w:ilvl w:val="0"/>
          <w:numId w:val="36"/>
        </w:numPr>
        <w:jc w:val="both"/>
        <w:rPr>
          <w:sz w:val="22"/>
          <w:szCs w:val="22"/>
        </w:rPr>
      </w:pPr>
      <w:r w:rsidRPr="007610A9">
        <w:rPr>
          <w:sz w:val="22"/>
          <w:szCs w:val="22"/>
        </w:rPr>
        <w:t>zabezpieczenia przeciwpożarowego</w:t>
      </w:r>
      <w:r w:rsidR="00AF2F62" w:rsidRPr="007610A9">
        <w:rPr>
          <w:sz w:val="22"/>
          <w:szCs w:val="22"/>
        </w:rPr>
        <w:t xml:space="preserve"> Terenu budowy</w:t>
      </w:r>
      <w:r w:rsidR="007E2E44" w:rsidRPr="007610A9">
        <w:rPr>
          <w:sz w:val="22"/>
          <w:szCs w:val="22"/>
        </w:rPr>
        <w:t xml:space="preserve">. </w:t>
      </w:r>
    </w:p>
    <w:p w:rsidR="00D0194B" w:rsidRPr="007610A9" w:rsidRDefault="00D0194B" w:rsidP="00DC69FB">
      <w:pPr>
        <w:numPr>
          <w:ilvl w:val="0"/>
          <w:numId w:val="35"/>
        </w:numPr>
        <w:jc w:val="both"/>
        <w:rPr>
          <w:sz w:val="22"/>
          <w:szCs w:val="22"/>
        </w:rPr>
      </w:pPr>
      <w:r w:rsidRPr="007610A9">
        <w:rPr>
          <w:sz w:val="22"/>
          <w:szCs w:val="22"/>
        </w:rPr>
        <w:t>Wykonawca jest zobowiązany do zapewnienia Inspektorowi nadzoru inwestorskiego, osobom upoważnionym oraz innym uczestnikom procesu budowlanego, dostępu do Terenu budowy.</w:t>
      </w:r>
    </w:p>
    <w:p w:rsidR="00D0194B" w:rsidRPr="007610A9" w:rsidRDefault="00D0194B" w:rsidP="00DC69FB">
      <w:pPr>
        <w:numPr>
          <w:ilvl w:val="0"/>
          <w:numId w:val="35"/>
        </w:numPr>
        <w:jc w:val="both"/>
        <w:rPr>
          <w:sz w:val="22"/>
          <w:szCs w:val="22"/>
        </w:rPr>
      </w:pPr>
      <w:r w:rsidRPr="007610A9">
        <w:rPr>
          <w:sz w:val="22"/>
          <w:szCs w:val="22"/>
        </w:rPr>
        <w:t xml:space="preserve">Roboty budowlane będące przedmiotem Umowy powinny być wykonywane w taki sposób, aby nie zakłócać w sposób nieuzasadniony </w:t>
      </w:r>
      <w:r w:rsidR="007E2E44" w:rsidRPr="007610A9">
        <w:rPr>
          <w:sz w:val="22"/>
          <w:szCs w:val="22"/>
        </w:rPr>
        <w:t xml:space="preserve"> funkcjonowanie obiektów wzgórza wawelskiego</w:t>
      </w:r>
      <w:r w:rsidRPr="007610A9">
        <w:rPr>
          <w:sz w:val="22"/>
          <w:szCs w:val="22"/>
        </w:rPr>
        <w:t xml:space="preserve">. </w:t>
      </w:r>
    </w:p>
    <w:p w:rsidR="00D0194B" w:rsidRPr="007610A9" w:rsidRDefault="00D0194B" w:rsidP="00DC69FB">
      <w:pPr>
        <w:numPr>
          <w:ilvl w:val="0"/>
          <w:numId w:val="35"/>
        </w:numPr>
        <w:jc w:val="both"/>
        <w:rPr>
          <w:sz w:val="22"/>
          <w:szCs w:val="22"/>
        </w:rPr>
      </w:pPr>
      <w:r w:rsidRPr="007610A9">
        <w:rPr>
          <w:sz w:val="22"/>
          <w:szCs w:val="22"/>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D0194B" w:rsidRPr="007610A9" w:rsidRDefault="00D0194B" w:rsidP="00DC69FB">
      <w:pPr>
        <w:numPr>
          <w:ilvl w:val="0"/>
          <w:numId w:val="35"/>
        </w:numPr>
        <w:jc w:val="both"/>
        <w:rPr>
          <w:sz w:val="22"/>
          <w:szCs w:val="22"/>
        </w:rPr>
      </w:pPr>
      <w:r w:rsidRPr="007610A9">
        <w:rPr>
          <w:sz w:val="22"/>
          <w:szCs w:val="22"/>
        </w:rPr>
        <w:t>Po zakończeniu robót budowlanych Wykonawca jest zobowiązany uporządkować Teren budowy i przekazać go we właściwym stanie Inspektorowi nadzoru inwestorskiego najpóźniej do dnia Odbioru końcowego robót.</w:t>
      </w:r>
    </w:p>
    <w:p w:rsidR="004E332D" w:rsidRPr="007610A9" w:rsidRDefault="00D0194B" w:rsidP="00DC69FB">
      <w:pPr>
        <w:numPr>
          <w:ilvl w:val="0"/>
          <w:numId w:val="35"/>
        </w:numPr>
        <w:jc w:val="both"/>
        <w:rPr>
          <w:sz w:val="22"/>
          <w:szCs w:val="22"/>
        </w:rPr>
      </w:pPr>
      <w:r w:rsidRPr="007610A9">
        <w:rPr>
          <w:sz w:val="22"/>
          <w:szCs w:val="22"/>
        </w:rPr>
        <w:t xml:space="preserve">W przypadku stwierdzenia, że Teren budowy nie odpowiada warunkom określonym w ust. 5, Inspektor nadzoru inwestorskiego ma prawo polecić Wykonawcy natychmiastowe doprowadzenie Terenu budowy do należytego stanu. W przypadku </w:t>
      </w:r>
      <w:r w:rsidR="006E57D5" w:rsidRPr="007610A9">
        <w:rPr>
          <w:sz w:val="22"/>
          <w:szCs w:val="22"/>
        </w:rPr>
        <w:t>niedostosowania</w:t>
      </w:r>
      <w:r w:rsidRPr="007610A9">
        <w:rPr>
          <w:sz w:val="22"/>
          <w:szCs w:val="22"/>
        </w:rPr>
        <w:t xml:space="preserve"> się do tych zaleceń, po uprzednim bezskutecznym wezwaniu, z terminem nie krótszym niż </w:t>
      </w:r>
      <w:r w:rsidR="00FB3170" w:rsidRPr="007610A9">
        <w:rPr>
          <w:sz w:val="22"/>
          <w:szCs w:val="22"/>
        </w:rPr>
        <w:t xml:space="preserve">5 </w:t>
      </w:r>
      <w:r w:rsidRPr="007610A9">
        <w:rPr>
          <w:sz w:val="22"/>
          <w:szCs w:val="22"/>
        </w:rPr>
        <w:t>dni roboczych skierowanym przez Inspektora nadzoru inwestorskiego do Wykonawcy, Zamawiający ma prawo zlecić firmie zewnętrznej doprowadzenie Terenu budowy do należytego stanu, a kosztami tych prac obciążyć Wykonawcę (wykonanie zastępcze)</w:t>
      </w:r>
      <w:r w:rsidR="007E2E44" w:rsidRPr="007610A9">
        <w:rPr>
          <w:sz w:val="22"/>
          <w:szCs w:val="22"/>
        </w:rPr>
        <w:t xml:space="preserve"> na co Wykonawca </w:t>
      </w:r>
      <w:r w:rsidR="00671CD3" w:rsidRPr="007610A9">
        <w:rPr>
          <w:sz w:val="22"/>
          <w:szCs w:val="22"/>
        </w:rPr>
        <w:t>wyraża zgodę</w:t>
      </w:r>
      <w:r w:rsidRPr="007610A9">
        <w:rPr>
          <w:sz w:val="22"/>
          <w:szCs w:val="22"/>
        </w:rPr>
        <w:t>.</w:t>
      </w:r>
    </w:p>
    <w:p w:rsidR="00C47F36" w:rsidRPr="007610A9" w:rsidRDefault="00C47F36" w:rsidP="00084718">
      <w:pPr>
        <w:jc w:val="both"/>
        <w:rPr>
          <w:b/>
          <w:sz w:val="22"/>
          <w:szCs w:val="22"/>
        </w:rPr>
      </w:pPr>
    </w:p>
    <w:p w:rsidR="00D0194B" w:rsidRPr="007610A9" w:rsidRDefault="00D0194B" w:rsidP="00D0194B">
      <w:pPr>
        <w:rPr>
          <w:b/>
          <w:sz w:val="22"/>
          <w:szCs w:val="22"/>
        </w:rPr>
      </w:pPr>
      <w:r w:rsidRPr="007610A9">
        <w:rPr>
          <w:b/>
          <w:sz w:val="22"/>
          <w:szCs w:val="22"/>
        </w:rPr>
        <w:t>§ 1</w:t>
      </w:r>
      <w:r w:rsidR="00ED621B" w:rsidRPr="007610A9">
        <w:rPr>
          <w:b/>
          <w:sz w:val="22"/>
          <w:szCs w:val="22"/>
        </w:rPr>
        <w:t>8</w:t>
      </w:r>
      <w:r w:rsidRPr="007610A9">
        <w:rPr>
          <w:b/>
          <w:sz w:val="22"/>
          <w:szCs w:val="22"/>
        </w:rPr>
        <w:t>.</w:t>
      </w:r>
    </w:p>
    <w:p w:rsidR="00D0194B" w:rsidRPr="007610A9" w:rsidRDefault="00E9103F" w:rsidP="00D0194B">
      <w:pPr>
        <w:rPr>
          <w:b/>
          <w:sz w:val="22"/>
          <w:szCs w:val="22"/>
        </w:rPr>
      </w:pPr>
      <w:r w:rsidRPr="007610A9">
        <w:rPr>
          <w:b/>
          <w:sz w:val="22"/>
          <w:szCs w:val="22"/>
        </w:rPr>
        <w:t>ORGANIZACJA RUCHU</w:t>
      </w:r>
      <w:r w:rsidR="00D0194B" w:rsidRPr="007610A9">
        <w:rPr>
          <w:b/>
          <w:sz w:val="22"/>
          <w:szCs w:val="22"/>
        </w:rPr>
        <w:t>.</w:t>
      </w:r>
    </w:p>
    <w:p w:rsidR="00E9103F" w:rsidRPr="007610A9" w:rsidRDefault="00E9103F" w:rsidP="00DC69FB">
      <w:pPr>
        <w:numPr>
          <w:ilvl w:val="0"/>
          <w:numId w:val="37"/>
        </w:numPr>
        <w:jc w:val="both"/>
        <w:rPr>
          <w:sz w:val="22"/>
          <w:szCs w:val="22"/>
        </w:rPr>
      </w:pPr>
      <w:r w:rsidRPr="007610A9">
        <w:rPr>
          <w:sz w:val="22"/>
          <w:szCs w:val="22"/>
        </w:rPr>
        <w:t>Wykonawca jest zobowiązany do wprowadzenia organizacji ruchu na czas prowadzenia robót zgodnie z zatwierdzonym projektem czasowej organizacji ruchu oraz do jej całkowitej likwidacji wraz z demontażem oznakowania po zakończeniu robót</w:t>
      </w:r>
      <w:r w:rsidR="00005781" w:rsidRPr="007610A9">
        <w:rPr>
          <w:sz w:val="22"/>
          <w:szCs w:val="22"/>
        </w:rPr>
        <w:t xml:space="preserve">, zgodnie z załącznikiem do Umowy. </w:t>
      </w:r>
    </w:p>
    <w:p w:rsidR="00D0194B" w:rsidRPr="007610A9" w:rsidRDefault="00E9103F" w:rsidP="00DC69FB">
      <w:pPr>
        <w:numPr>
          <w:ilvl w:val="0"/>
          <w:numId w:val="37"/>
        </w:numPr>
        <w:jc w:val="both"/>
        <w:rPr>
          <w:sz w:val="22"/>
          <w:szCs w:val="22"/>
        </w:rPr>
      </w:pPr>
      <w:r w:rsidRPr="007610A9">
        <w:rPr>
          <w:sz w:val="22"/>
          <w:szCs w:val="22"/>
        </w:rPr>
        <w:t xml:space="preserve">Wykonawca ponosi odpowiedzialność za prawidłowe oznakowanie i zabezpieczenie miejsca </w:t>
      </w:r>
      <w:r w:rsidRPr="007610A9">
        <w:rPr>
          <w:sz w:val="22"/>
          <w:szCs w:val="22"/>
        </w:rPr>
        <w:lastRenderedPageBreak/>
        <w:t>prowadzonych robót oraz za ich utrzymanie w należytym stanie przez cały czas wykonywania robót.</w:t>
      </w:r>
    </w:p>
    <w:p w:rsidR="00DE3134" w:rsidRPr="007610A9" w:rsidRDefault="00DE3134" w:rsidP="0020633E">
      <w:pPr>
        <w:jc w:val="both"/>
        <w:rPr>
          <w:b/>
          <w:sz w:val="22"/>
          <w:szCs w:val="22"/>
        </w:rPr>
      </w:pPr>
    </w:p>
    <w:p w:rsidR="00967D7B" w:rsidRDefault="00967D7B" w:rsidP="00E9103F">
      <w:pPr>
        <w:rPr>
          <w:b/>
          <w:sz w:val="22"/>
          <w:szCs w:val="22"/>
        </w:rPr>
      </w:pPr>
    </w:p>
    <w:p w:rsidR="00E9103F" w:rsidRPr="007610A9" w:rsidRDefault="00E9103F" w:rsidP="00E9103F">
      <w:pPr>
        <w:rPr>
          <w:b/>
          <w:sz w:val="22"/>
          <w:szCs w:val="22"/>
        </w:rPr>
      </w:pPr>
      <w:r w:rsidRPr="007610A9">
        <w:rPr>
          <w:b/>
          <w:sz w:val="22"/>
          <w:szCs w:val="22"/>
        </w:rPr>
        <w:t>§ 1</w:t>
      </w:r>
      <w:r w:rsidR="00ED621B" w:rsidRPr="007610A9">
        <w:rPr>
          <w:b/>
          <w:sz w:val="22"/>
          <w:szCs w:val="22"/>
        </w:rPr>
        <w:t>9</w:t>
      </w:r>
      <w:r w:rsidRPr="007610A9">
        <w:rPr>
          <w:b/>
          <w:sz w:val="22"/>
          <w:szCs w:val="22"/>
        </w:rPr>
        <w:t>.</w:t>
      </w:r>
    </w:p>
    <w:p w:rsidR="00E9103F" w:rsidRPr="007610A9" w:rsidRDefault="00E9103F" w:rsidP="00E9103F">
      <w:pPr>
        <w:rPr>
          <w:b/>
          <w:sz w:val="22"/>
          <w:szCs w:val="22"/>
        </w:rPr>
      </w:pPr>
      <w:r w:rsidRPr="007610A9">
        <w:rPr>
          <w:b/>
          <w:sz w:val="22"/>
          <w:szCs w:val="22"/>
        </w:rPr>
        <w:t>ZAWIADOMIANIE O SZCZEGÓLNYCH ZDARZENIACH.</w:t>
      </w:r>
    </w:p>
    <w:p w:rsidR="00E9103F" w:rsidRPr="007610A9" w:rsidRDefault="00E9103F" w:rsidP="00DC69FB">
      <w:pPr>
        <w:numPr>
          <w:ilvl w:val="0"/>
          <w:numId w:val="38"/>
        </w:numPr>
        <w:jc w:val="both"/>
        <w:rPr>
          <w:sz w:val="22"/>
          <w:szCs w:val="22"/>
        </w:rPr>
      </w:pPr>
      <w:r w:rsidRPr="007610A9">
        <w:rPr>
          <w:sz w:val="22"/>
          <w:szCs w:val="22"/>
        </w:rPr>
        <w:t>Jeżeli w trakcie wykonywania robót Wykonawca</w:t>
      </w:r>
      <w:r w:rsidR="00EA2657" w:rsidRPr="007610A9">
        <w:rPr>
          <w:sz w:val="22"/>
          <w:szCs w:val="22"/>
        </w:rPr>
        <w:t>, lub jaki</w:t>
      </w:r>
      <w:r w:rsidR="00EC04BE" w:rsidRPr="007610A9">
        <w:rPr>
          <w:sz w:val="22"/>
          <w:szCs w:val="22"/>
        </w:rPr>
        <w:t>egokolwiek rodzaju Podwykonawca</w:t>
      </w:r>
      <w:r w:rsidRPr="007610A9">
        <w:rPr>
          <w:sz w:val="22"/>
          <w:szCs w:val="22"/>
        </w:rPr>
        <w:t xml:space="preserve"> natrafi na przeszkody fizyczne, nie przewidziane Dokumentacją projektową, </w:t>
      </w:r>
      <w:r w:rsidR="00BA0E95" w:rsidRPr="007610A9">
        <w:rPr>
          <w:sz w:val="22"/>
          <w:szCs w:val="22"/>
        </w:rPr>
        <w:t xml:space="preserve">Wykonawca </w:t>
      </w:r>
      <w:r w:rsidRPr="007610A9">
        <w:rPr>
          <w:sz w:val="22"/>
          <w:szCs w:val="22"/>
        </w:rPr>
        <w:t xml:space="preserve">jest zobowiązany do niezwłocznego powiadomienia o tym fakcie Inspektora nadzoru inwestorskiego. </w:t>
      </w:r>
    </w:p>
    <w:p w:rsidR="00E9103F" w:rsidRPr="007610A9" w:rsidRDefault="00E9103F" w:rsidP="00DC69FB">
      <w:pPr>
        <w:numPr>
          <w:ilvl w:val="0"/>
          <w:numId w:val="38"/>
        </w:numPr>
        <w:jc w:val="both"/>
        <w:rPr>
          <w:sz w:val="22"/>
          <w:szCs w:val="22"/>
        </w:rPr>
      </w:pPr>
      <w:r w:rsidRPr="007610A9">
        <w:rPr>
          <w:sz w:val="22"/>
          <w:szCs w:val="22"/>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rsidR="00E9103F" w:rsidRPr="007610A9" w:rsidRDefault="00E9103F" w:rsidP="00DC69FB">
      <w:pPr>
        <w:numPr>
          <w:ilvl w:val="0"/>
          <w:numId w:val="38"/>
        </w:numPr>
        <w:jc w:val="both"/>
        <w:rPr>
          <w:sz w:val="22"/>
          <w:szCs w:val="22"/>
        </w:rPr>
      </w:pPr>
      <w:r w:rsidRPr="007610A9">
        <w:rPr>
          <w:sz w:val="22"/>
          <w:szCs w:val="22"/>
        </w:rPr>
        <w:t xml:space="preserve">Nie później niż w terminie </w:t>
      </w:r>
      <w:r w:rsidR="00FB3170" w:rsidRPr="007610A9">
        <w:rPr>
          <w:sz w:val="22"/>
          <w:szCs w:val="22"/>
        </w:rPr>
        <w:t xml:space="preserve">5 </w:t>
      </w:r>
      <w:r w:rsidRPr="007610A9">
        <w:rPr>
          <w:sz w:val="22"/>
          <w:szCs w:val="22"/>
        </w:rPr>
        <w:t>dni roboczych od powiadomienia, o którym mowa w ust. 1 lub przekazania informacji, której mowa w ust. 2, Wykonawca przedłoży Zamawiającemu ocenę ich wpływu na Termin wykonania robót oraz przedstawi wycenę robót budowlanych wynikających z wystąpienia tych okoliczności.</w:t>
      </w:r>
    </w:p>
    <w:p w:rsidR="00E9103F" w:rsidRPr="007610A9" w:rsidRDefault="00E9103F" w:rsidP="00DC69FB">
      <w:pPr>
        <w:numPr>
          <w:ilvl w:val="0"/>
          <w:numId w:val="38"/>
        </w:numPr>
        <w:jc w:val="both"/>
        <w:rPr>
          <w:sz w:val="22"/>
          <w:szCs w:val="22"/>
        </w:rPr>
      </w:pPr>
      <w:r w:rsidRPr="007610A9">
        <w:rPr>
          <w:sz w:val="22"/>
          <w:szCs w:val="22"/>
        </w:rPr>
        <w:t xml:space="preserve">Wykonawca opracuje i przedstawi Inspektorowi nadzoru inwestorskiego do akceptacji propozycje dotyczące uniknięcia lub zmniejszenia wpływu takiego wydarzenia lub okoliczności na wykonanie Umowy. </w:t>
      </w:r>
    </w:p>
    <w:p w:rsidR="00E9103F" w:rsidRPr="007610A9" w:rsidRDefault="00E9103F" w:rsidP="00DC69FB">
      <w:pPr>
        <w:numPr>
          <w:ilvl w:val="0"/>
          <w:numId w:val="38"/>
        </w:numPr>
        <w:jc w:val="both"/>
        <w:rPr>
          <w:sz w:val="22"/>
          <w:szCs w:val="22"/>
        </w:rPr>
      </w:pPr>
      <w:r w:rsidRPr="007610A9">
        <w:rPr>
          <w:sz w:val="22"/>
          <w:szCs w:val="22"/>
        </w:rPr>
        <w:t xml:space="preserve">Jeśli wystąpienie szczególnych zdarzeń, o których mowa w ust. 1, które nie powstały z winy Wykonawcy i nie są skutkiem działania Siły wyższej, powoduje opóźnienie w wykonaniu Umowy skutkujące brakiem możliwości dotrzymania Terminu zakończenia robót przewidzianych dla </w:t>
      </w:r>
      <w:r w:rsidR="00BB78B2" w:rsidRPr="007610A9">
        <w:rPr>
          <w:sz w:val="22"/>
          <w:szCs w:val="22"/>
        </w:rPr>
        <w:t>danej części</w:t>
      </w:r>
      <w:r w:rsidRPr="007610A9">
        <w:rPr>
          <w:sz w:val="22"/>
          <w:szCs w:val="22"/>
        </w:rPr>
        <w:t xml:space="preserve"> robót lub skutkuje poniesieniem przez Wykonawcę dodatkowych kosztów, Wykonawca jest uprawniony do przedłużenia Terminu zakończenia robót i do zwrotu Kosztów poniesionych wskutek zaistnienia tych okoliczności.</w:t>
      </w:r>
    </w:p>
    <w:p w:rsidR="00E9103F" w:rsidRPr="007610A9" w:rsidRDefault="00E9103F" w:rsidP="00465A6F">
      <w:pPr>
        <w:rPr>
          <w:b/>
          <w:sz w:val="22"/>
          <w:szCs w:val="22"/>
        </w:rPr>
      </w:pPr>
    </w:p>
    <w:p w:rsidR="00047B20" w:rsidRPr="007610A9" w:rsidRDefault="00047B20" w:rsidP="00047B20">
      <w:pPr>
        <w:rPr>
          <w:b/>
          <w:sz w:val="22"/>
          <w:szCs w:val="22"/>
        </w:rPr>
      </w:pPr>
      <w:r w:rsidRPr="007610A9">
        <w:rPr>
          <w:b/>
          <w:sz w:val="22"/>
          <w:szCs w:val="22"/>
        </w:rPr>
        <w:t xml:space="preserve">§ </w:t>
      </w:r>
      <w:r w:rsidR="00ED621B" w:rsidRPr="007610A9">
        <w:rPr>
          <w:b/>
          <w:sz w:val="22"/>
          <w:szCs w:val="22"/>
        </w:rPr>
        <w:t>20</w:t>
      </w:r>
      <w:r w:rsidRPr="007610A9">
        <w:rPr>
          <w:b/>
          <w:sz w:val="22"/>
          <w:szCs w:val="22"/>
        </w:rPr>
        <w:t>.</w:t>
      </w:r>
    </w:p>
    <w:p w:rsidR="0003674B" w:rsidRPr="007610A9" w:rsidRDefault="00047B20" w:rsidP="00047B20">
      <w:pPr>
        <w:rPr>
          <w:b/>
          <w:sz w:val="22"/>
          <w:szCs w:val="22"/>
        </w:rPr>
      </w:pPr>
      <w:r w:rsidRPr="007610A9">
        <w:rPr>
          <w:b/>
          <w:sz w:val="22"/>
          <w:szCs w:val="22"/>
        </w:rPr>
        <w:t>OCHRONA ŚRODOWISKA.</w:t>
      </w:r>
    </w:p>
    <w:p w:rsidR="00047B20" w:rsidRPr="007610A9" w:rsidRDefault="00047B20" w:rsidP="00DC69FB">
      <w:pPr>
        <w:numPr>
          <w:ilvl w:val="0"/>
          <w:numId w:val="39"/>
        </w:numPr>
        <w:jc w:val="both"/>
        <w:rPr>
          <w:sz w:val="22"/>
          <w:szCs w:val="22"/>
        </w:rPr>
      </w:pPr>
      <w:r w:rsidRPr="007610A9">
        <w:rPr>
          <w:sz w:val="22"/>
          <w:szCs w:val="22"/>
        </w:rPr>
        <w:t>Wykonawca w czasie wykonywania robót budowlanych oraz usuwania ewentualnych Wad jest zobowiązany podjąć niezbędne działania w celu ochrony środowiska i przyrody na Terenie budowy i wokół Terenu budowy.</w:t>
      </w:r>
    </w:p>
    <w:p w:rsidR="00047B20" w:rsidRPr="007610A9" w:rsidRDefault="00047B20" w:rsidP="00DC69FB">
      <w:pPr>
        <w:numPr>
          <w:ilvl w:val="0"/>
          <w:numId w:val="39"/>
        </w:numPr>
        <w:jc w:val="both"/>
        <w:rPr>
          <w:sz w:val="22"/>
          <w:szCs w:val="22"/>
        </w:rPr>
      </w:pPr>
      <w:r w:rsidRPr="007610A9">
        <w:rPr>
          <w:sz w:val="22"/>
          <w:szCs w:val="22"/>
        </w:rPr>
        <w:t>Wykonawca jest zobowiązany uzyskać niezbędne uzgodnienia i pozwolenia na wywóz nieczystości stałych i płynnych w sposób zapewniający</w:t>
      </w:r>
      <w:r w:rsidR="00670153" w:rsidRPr="007610A9">
        <w:rPr>
          <w:sz w:val="22"/>
          <w:szCs w:val="22"/>
        </w:rPr>
        <w:t xml:space="preserve"> ochronę</w:t>
      </w:r>
      <w:r w:rsidRPr="007610A9">
        <w:rPr>
          <w:sz w:val="22"/>
          <w:szCs w:val="22"/>
        </w:rPr>
        <w:t xml:space="preserve"> </w:t>
      </w:r>
      <w:r w:rsidR="00670153" w:rsidRPr="007610A9">
        <w:rPr>
          <w:sz w:val="22"/>
          <w:szCs w:val="22"/>
        </w:rPr>
        <w:t xml:space="preserve">terenu </w:t>
      </w:r>
      <w:r w:rsidRPr="007610A9">
        <w:rPr>
          <w:sz w:val="22"/>
          <w:szCs w:val="22"/>
        </w:rPr>
        <w:t>i miejsc</w:t>
      </w:r>
      <w:r w:rsidR="00670153" w:rsidRPr="007610A9">
        <w:rPr>
          <w:sz w:val="22"/>
          <w:szCs w:val="22"/>
        </w:rPr>
        <w:t>a</w:t>
      </w:r>
      <w:r w:rsidRPr="007610A9">
        <w:rPr>
          <w:sz w:val="22"/>
          <w:szCs w:val="22"/>
        </w:rPr>
        <w:t xml:space="preserve"> przed zanieczyszczeniem.</w:t>
      </w:r>
    </w:p>
    <w:p w:rsidR="00047B20" w:rsidRPr="007610A9" w:rsidRDefault="00047B20" w:rsidP="00DC69FB">
      <w:pPr>
        <w:numPr>
          <w:ilvl w:val="0"/>
          <w:numId w:val="39"/>
        </w:numPr>
        <w:jc w:val="both"/>
        <w:rPr>
          <w:sz w:val="22"/>
          <w:szCs w:val="22"/>
        </w:rPr>
      </w:pPr>
      <w:r w:rsidRPr="007610A9">
        <w:rPr>
          <w:sz w:val="22"/>
          <w:szCs w:val="22"/>
        </w:rPr>
        <w:t>Wykonawca jest zobowiązany usuwać odpady z Terenu budowy z zachowaniem przepisów ustawy z dnia 14 grudnia 2012 r. o odpadach</w:t>
      </w:r>
      <w:r w:rsidR="00670153" w:rsidRPr="007610A9">
        <w:rPr>
          <w:sz w:val="22"/>
          <w:szCs w:val="22"/>
        </w:rPr>
        <w:t xml:space="preserve"> (</w:t>
      </w:r>
      <w:r w:rsidRPr="007610A9">
        <w:rPr>
          <w:sz w:val="22"/>
          <w:szCs w:val="22"/>
        </w:rPr>
        <w:t xml:space="preserve"> </w:t>
      </w:r>
      <w:r w:rsidR="00670153" w:rsidRPr="007610A9">
        <w:rPr>
          <w:rStyle w:val="ng-binding"/>
          <w:color w:val="1B1B1B"/>
          <w:sz w:val="22"/>
          <w:szCs w:val="22"/>
        </w:rPr>
        <w:t>Dz.U.2020.797 t.j.</w:t>
      </w:r>
      <w:r w:rsidR="00670153" w:rsidRPr="007610A9">
        <w:rPr>
          <w:color w:val="1B1B1B"/>
          <w:sz w:val="22"/>
          <w:szCs w:val="22"/>
        </w:rPr>
        <w:t> </w:t>
      </w:r>
      <w:r w:rsidR="00670153" w:rsidRPr="007610A9">
        <w:rPr>
          <w:rStyle w:val="ng-scope"/>
          <w:color w:val="1B1B1B"/>
          <w:sz w:val="22"/>
          <w:szCs w:val="22"/>
        </w:rPr>
        <w:t>z dnia</w:t>
      </w:r>
      <w:r w:rsidR="00670153" w:rsidRPr="007610A9">
        <w:rPr>
          <w:color w:val="1B1B1B"/>
          <w:sz w:val="22"/>
          <w:szCs w:val="22"/>
        </w:rPr>
        <w:t> 2020.05.04 </w:t>
      </w:r>
      <w:r w:rsidRPr="007610A9">
        <w:rPr>
          <w:sz w:val="22"/>
          <w:szCs w:val="22"/>
        </w:rPr>
        <w:t xml:space="preserve"> „ustawa o odpadach”).</w:t>
      </w:r>
    </w:p>
    <w:p w:rsidR="00047B20" w:rsidRPr="007610A9" w:rsidRDefault="00047B20" w:rsidP="00DC69FB">
      <w:pPr>
        <w:numPr>
          <w:ilvl w:val="0"/>
          <w:numId w:val="39"/>
        </w:numPr>
        <w:jc w:val="both"/>
        <w:rPr>
          <w:sz w:val="22"/>
          <w:szCs w:val="22"/>
        </w:rPr>
      </w:pPr>
      <w:r w:rsidRPr="007610A9">
        <w:rPr>
          <w:sz w:val="22"/>
          <w:szCs w:val="22"/>
        </w:rPr>
        <w:t>Wykonawca jest zobowiązany do przedłożenia, zgodnie z przepisami ustawy o odpadach informacji o wytwarzanych odpadach oraz sposobach gospodarowania wytworzonymi odpadami.</w:t>
      </w:r>
    </w:p>
    <w:p w:rsidR="00047B20" w:rsidRPr="007610A9" w:rsidRDefault="00047B20" w:rsidP="00DC69FB">
      <w:pPr>
        <w:numPr>
          <w:ilvl w:val="0"/>
          <w:numId w:val="39"/>
        </w:numPr>
        <w:jc w:val="both"/>
        <w:rPr>
          <w:sz w:val="22"/>
          <w:szCs w:val="22"/>
        </w:rPr>
      </w:pPr>
      <w:r w:rsidRPr="007610A9">
        <w:rPr>
          <w:sz w:val="22"/>
          <w:szCs w:val="22"/>
        </w:rPr>
        <w:t>Wykonawca ponosi odpowiedzialność z tytułu konieczności uiszczenia opłat, kar lub grzywien przewidzianych w przepisach dotyczących ochrony środowiska lub przyrody i przepisach regulujących gospodarkę odpadami.</w:t>
      </w:r>
    </w:p>
    <w:p w:rsidR="00047B20" w:rsidRPr="007610A9" w:rsidRDefault="00047B20" w:rsidP="00DC69FB">
      <w:pPr>
        <w:numPr>
          <w:ilvl w:val="0"/>
          <w:numId w:val="39"/>
        </w:numPr>
        <w:jc w:val="both"/>
        <w:rPr>
          <w:sz w:val="22"/>
          <w:szCs w:val="22"/>
        </w:rPr>
      </w:pPr>
      <w:r w:rsidRPr="007610A9">
        <w:rPr>
          <w:sz w:val="22"/>
          <w:szCs w:val="22"/>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rsidR="00047B20" w:rsidRPr="00267619" w:rsidRDefault="00047B20" w:rsidP="00DC69FB">
      <w:pPr>
        <w:numPr>
          <w:ilvl w:val="0"/>
          <w:numId w:val="39"/>
        </w:numPr>
        <w:jc w:val="both"/>
        <w:rPr>
          <w:sz w:val="22"/>
          <w:szCs w:val="22"/>
        </w:rPr>
      </w:pPr>
      <w:r w:rsidRPr="00267619">
        <w:rPr>
          <w:sz w:val="22"/>
          <w:szCs w:val="22"/>
        </w:rPr>
        <w:lastRenderedPageBreak/>
        <w:t xml:space="preserve">Materiały budowlane, odzyskane w trakcie prowadzonych </w:t>
      </w:r>
      <w:r w:rsidR="00670153" w:rsidRPr="00267619">
        <w:rPr>
          <w:sz w:val="22"/>
          <w:szCs w:val="22"/>
        </w:rPr>
        <w:t xml:space="preserve">ewentualnych </w:t>
      </w:r>
      <w:r w:rsidRPr="00267619">
        <w:rPr>
          <w:sz w:val="22"/>
          <w:szCs w:val="22"/>
        </w:rPr>
        <w:t xml:space="preserve">robót rozbiórkowych, po oczyszczeniu należy odwieźć za pokwitowaniem ilości i asortymentu w miejsce wskazane przez Zamawiającego, położone nie dalej niż </w:t>
      </w:r>
      <w:r w:rsidR="00BB7CA2" w:rsidRPr="00267619">
        <w:rPr>
          <w:sz w:val="22"/>
          <w:szCs w:val="22"/>
        </w:rPr>
        <w:t xml:space="preserve">10 </w:t>
      </w:r>
      <w:r w:rsidRPr="00267619">
        <w:rPr>
          <w:sz w:val="22"/>
          <w:szCs w:val="22"/>
        </w:rPr>
        <w:t xml:space="preserve">kilometrów od Terenu budowy. </w:t>
      </w:r>
    </w:p>
    <w:p w:rsidR="00047B20" w:rsidRPr="00267619" w:rsidRDefault="00047B20" w:rsidP="00DC69FB">
      <w:pPr>
        <w:numPr>
          <w:ilvl w:val="0"/>
          <w:numId w:val="39"/>
        </w:numPr>
        <w:jc w:val="both"/>
        <w:rPr>
          <w:sz w:val="22"/>
          <w:szCs w:val="22"/>
        </w:rPr>
      </w:pPr>
      <w:r w:rsidRPr="00267619">
        <w:rPr>
          <w:sz w:val="22"/>
          <w:szCs w:val="22"/>
        </w:rPr>
        <w:t>Odzyski Materiałów i surowców, nadające się do ponownego użytku (wskazane przez Inspektora nadzoru inwestorskiego) stanowią własność Zamawiającego i po oczyszczeniu Wykonawca przewiezie je, za pokwitowaniem ilości i asortymentu, na inne miejsce wskazane przez Zamawiającego w odległości do</w:t>
      </w:r>
      <w:r w:rsidR="00BB7CA2" w:rsidRPr="00267619">
        <w:rPr>
          <w:sz w:val="22"/>
          <w:szCs w:val="22"/>
        </w:rPr>
        <w:t>10</w:t>
      </w:r>
      <w:r w:rsidRPr="00267619">
        <w:rPr>
          <w:sz w:val="22"/>
          <w:szCs w:val="22"/>
        </w:rPr>
        <w:t xml:space="preserve"> km od miejsca prowadzonych robót. </w:t>
      </w:r>
    </w:p>
    <w:p w:rsidR="0003674B" w:rsidRPr="00267619" w:rsidRDefault="00047B20" w:rsidP="00DC69FB">
      <w:pPr>
        <w:numPr>
          <w:ilvl w:val="0"/>
          <w:numId w:val="39"/>
        </w:numPr>
        <w:jc w:val="both"/>
        <w:rPr>
          <w:sz w:val="22"/>
          <w:szCs w:val="22"/>
        </w:rPr>
      </w:pPr>
      <w:r w:rsidRPr="00267619">
        <w:rPr>
          <w:sz w:val="22"/>
          <w:szCs w:val="22"/>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rsidR="0082090E" w:rsidRPr="007610A9" w:rsidRDefault="0082090E" w:rsidP="0082090E">
      <w:pPr>
        <w:jc w:val="both"/>
        <w:rPr>
          <w:sz w:val="22"/>
          <w:szCs w:val="22"/>
        </w:rPr>
      </w:pPr>
    </w:p>
    <w:p w:rsidR="0082090E" w:rsidRPr="007610A9" w:rsidRDefault="0082090E" w:rsidP="0082090E">
      <w:pPr>
        <w:rPr>
          <w:b/>
          <w:sz w:val="22"/>
          <w:szCs w:val="22"/>
        </w:rPr>
      </w:pPr>
      <w:r w:rsidRPr="007610A9">
        <w:rPr>
          <w:b/>
          <w:sz w:val="22"/>
          <w:szCs w:val="22"/>
        </w:rPr>
        <w:t xml:space="preserve">§ </w:t>
      </w:r>
      <w:r w:rsidR="00DE3134" w:rsidRPr="007610A9">
        <w:rPr>
          <w:b/>
          <w:sz w:val="22"/>
          <w:szCs w:val="22"/>
        </w:rPr>
        <w:t>2</w:t>
      </w:r>
      <w:r w:rsidR="00ED621B" w:rsidRPr="007610A9">
        <w:rPr>
          <w:b/>
          <w:sz w:val="22"/>
          <w:szCs w:val="22"/>
        </w:rPr>
        <w:t>1</w:t>
      </w:r>
      <w:r w:rsidRPr="007610A9">
        <w:rPr>
          <w:b/>
          <w:sz w:val="22"/>
          <w:szCs w:val="22"/>
        </w:rPr>
        <w:t>.</w:t>
      </w:r>
    </w:p>
    <w:p w:rsidR="0082090E" w:rsidRPr="007610A9" w:rsidRDefault="0082090E" w:rsidP="0082090E">
      <w:pPr>
        <w:rPr>
          <w:sz w:val="22"/>
          <w:szCs w:val="22"/>
        </w:rPr>
      </w:pPr>
      <w:r w:rsidRPr="007610A9">
        <w:rPr>
          <w:b/>
          <w:sz w:val="22"/>
          <w:szCs w:val="22"/>
        </w:rPr>
        <w:t>NAPRAWA USZKODZEŃ.</w:t>
      </w:r>
    </w:p>
    <w:p w:rsidR="0082090E" w:rsidRPr="007610A9" w:rsidRDefault="0082090E" w:rsidP="00DC69FB">
      <w:pPr>
        <w:numPr>
          <w:ilvl w:val="0"/>
          <w:numId w:val="40"/>
        </w:numPr>
        <w:jc w:val="both"/>
        <w:rPr>
          <w:sz w:val="22"/>
          <w:szCs w:val="22"/>
        </w:rPr>
      </w:pPr>
      <w:r w:rsidRPr="007610A9">
        <w:rPr>
          <w:sz w:val="22"/>
          <w:szCs w:val="22"/>
        </w:rPr>
        <w:t>Wykonawca jest zobowiązany chronić przed uszkodzeniem lub kradzieżą wykonane przez siebie roboty i materiały przeznaczone do wykonania robót, do dnia Odbioru końcowego robót, z wyłączeniem wykonanych robót przyjętych przez Zamawiającego do użytkowania.</w:t>
      </w:r>
    </w:p>
    <w:p w:rsidR="0082090E" w:rsidRPr="007610A9" w:rsidRDefault="0082090E" w:rsidP="00DC69FB">
      <w:pPr>
        <w:numPr>
          <w:ilvl w:val="0"/>
          <w:numId w:val="40"/>
        </w:numPr>
        <w:jc w:val="both"/>
        <w:rPr>
          <w:sz w:val="22"/>
          <w:szCs w:val="22"/>
        </w:rPr>
      </w:pPr>
      <w:r w:rsidRPr="007610A9">
        <w:rPr>
          <w:sz w:val="22"/>
          <w:szCs w:val="22"/>
        </w:rPr>
        <w:t xml:space="preserve">Uszkodzenia w robotach lub materiałach powstałe w okresie, o którym mowa w ust. 1, Wykonawca jest zobowiązany naprawić na własny koszt w sposób zapewniający zgodność robót i materiałów z wymaganiami STWiORB, odpowiednimi normami, aprobatami, i obowiązującymi przepisami prawa. </w:t>
      </w:r>
    </w:p>
    <w:p w:rsidR="0082090E" w:rsidRPr="007610A9" w:rsidRDefault="0082090E" w:rsidP="00DC69FB">
      <w:pPr>
        <w:numPr>
          <w:ilvl w:val="0"/>
          <w:numId w:val="40"/>
        </w:numPr>
        <w:jc w:val="both"/>
        <w:rPr>
          <w:sz w:val="22"/>
          <w:szCs w:val="22"/>
        </w:rPr>
      </w:pPr>
      <w:r w:rsidRPr="007610A9">
        <w:rPr>
          <w:sz w:val="22"/>
          <w:szCs w:val="22"/>
        </w:rPr>
        <w:t>Jeżeli uszkodzenia w materiałach lub robotach, o których mowa w ust. 2. powstały wskutek okoliczności stanowiących zgodnie z Umową ryzyko Zamawiającego, Wykonawca jest uprawniony do zwrotu poniesionych kosztów naprawy oraz wydłużenia Terminu wykonywania robót co najmniej o okres powstałego w ich wyniku opóźnienia.</w:t>
      </w:r>
    </w:p>
    <w:p w:rsidR="0003674B" w:rsidRPr="007610A9" w:rsidRDefault="0082090E" w:rsidP="00DC69FB">
      <w:pPr>
        <w:numPr>
          <w:ilvl w:val="0"/>
          <w:numId w:val="40"/>
        </w:numPr>
        <w:jc w:val="both"/>
        <w:rPr>
          <w:sz w:val="22"/>
          <w:szCs w:val="22"/>
        </w:rPr>
      </w:pPr>
      <w:r w:rsidRPr="007610A9">
        <w:rPr>
          <w:sz w:val="22"/>
          <w:szCs w:val="22"/>
        </w:rPr>
        <w:t xml:space="preserve">Wykonawca jest odpowiedzialny za uszkodzenia w robotach lub materiałach przeznaczonych </w:t>
      </w:r>
      <w:r w:rsidR="00F10222" w:rsidRPr="007610A9">
        <w:rPr>
          <w:sz w:val="22"/>
          <w:szCs w:val="22"/>
        </w:rPr>
        <w:t>do wbudowania</w:t>
      </w:r>
      <w:r w:rsidRPr="007610A9">
        <w:rPr>
          <w:sz w:val="22"/>
          <w:szCs w:val="22"/>
        </w:rPr>
        <w:t xml:space="preserve"> w obiekt, którego dotyczą roboty budowlane będące przedmiotem Umowy; za uszkodzenia powstałe w okresie wykonywania robót lub w okresie odpowiedzialności Wykonawcy za Wady, wskutek okoliczności, za które odpowiada Wykonawca, Podwykonawca lub dalszy Podwykonawca</w:t>
      </w:r>
      <w:r w:rsidRPr="007610A9">
        <w:rPr>
          <w:b/>
          <w:sz w:val="22"/>
          <w:szCs w:val="22"/>
        </w:rPr>
        <w:t>.</w:t>
      </w:r>
    </w:p>
    <w:p w:rsidR="0082090E" w:rsidRPr="007610A9" w:rsidRDefault="0082090E" w:rsidP="0082090E">
      <w:pPr>
        <w:jc w:val="both"/>
        <w:rPr>
          <w:sz w:val="22"/>
          <w:szCs w:val="22"/>
        </w:rPr>
      </w:pPr>
    </w:p>
    <w:p w:rsidR="0082090E" w:rsidRPr="007610A9" w:rsidRDefault="0082090E" w:rsidP="0082090E">
      <w:pPr>
        <w:rPr>
          <w:b/>
          <w:sz w:val="22"/>
          <w:szCs w:val="22"/>
        </w:rPr>
      </w:pPr>
      <w:r w:rsidRPr="007610A9">
        <w:rPr>
          <w:b/>
          <w:sz w:val="22"/>
          <w:szCs w:val="22"/>
        </w:rPr>
        <w:t>§ 2</w:t>
      </w:r>
      <w:r w:rsidR="00ED621B" w:rsidRPr="007610A9">
        <w:rPr>
          <w:b/>
          <w:sz w:val="22"/>
          <w:szCs w:val="22"/>
        </w:rPr>
        <w:t>2</w:t>
      </w:r>
      <w:r w:rsidRPr="007610A9">
        <w:rPr>
          <w:b/>
          <w:sz w:val="22"/>
          <w:szCs w:val="22"/>
        </w:rPr>
        <w:t>.</w:t>
      </w:r>
    </w:p>
    <w:p w:rsidR="0082090E" w:rsidRPr="007610A9" w:rsidRDefault="0082090E" w:rsidP="0082090E">
      <w:pPr>
        <w:rPr>
          <w:sz w:val="22"/>
          <w:szCs w:val="22"/>
        </w:rPr>
      </w:pPr>
      <w:r w:rsidRPr="007610A9">
        <w:rPr>
          <w:b/>
          <w:sz w:val="22"/>
          <w:szCs w:val="22"/>
        </w:rPr>
        <w:t>KONTROLA JAKOŚCI.</w:t>
      </w:r>
    </w:p>
    <w:p w:rsidR="0082090E" w:rsidRPr="007610A9" w:rsidRDefault="0082090E" w:rsidP="00DC69FB">
      <w:pPr>
        <w:numPr>
          <w:ilvl w:val="0"/>
          <w:numId w:val="41"/>
        </w:numPr>
        <w:jc w:val="both"/>
        <w:rPr>
          <w:sz w:val="22"/>
          <w:szCs w:val="22"/>
        </w:rPr>
      </w:pPr>
      <w:r w:rsidRPr="007610A9">
        <w:rPr>
          <w:sz w:val="22"/>
          <w:szCs w:val="22"/>
        </w:rPr>
        <w:t xml:space="preserve">Wykonawca jest odpowiedzialny za bieżącą kontrolę jakości robót budowlanych stanowiących przedmiot Umowy i Materiałów. </w:t>
      </w:r>
    </w:p>
    <w:p w:rsidR="00054ED5" w:rsidRPr="007610A9" w:rsidRDefault="00054ED5" w:rsidP="00DC69FB">
      <w:pPr>
        <w:numPr>
          <w:ilvl w:val="0"/>
          <w:numId w:val="41"/>
        </w:numPr>
        <w:jc w:val="both"/>
        <w:rPr>
          <w:sz w:val="22"/>
          <w:szCs w:val="22"/>
        </w:rPr>
      </w:pPr>
      <w:r w:rsidRPr="007610A9">
        <w:rPr>
          <w:sz w:val="22"/>
          <w:szCs w:val="22"/>
        </w:rPr>
        <w:t xml:space="preserve">Wykonawca, każdorazowo zobligowany jest uzyskać </w:t>
      </w:r>
      <w:r w:rsidR="00776E19" w:rsidRPr="007610A9">
        <w:rPr>
          <w:sz w:val="22"/>
          <w:szCs w:val="22"/>
        </w:rPr>
        <w:t xml:space="preserve">pisemną </w:t>
      </w:r>
      <w:r w:rsidRPr="007610A9">
        <w:rPr>
          <w:sz w:val="22"/>
          <w:szCs w:val="22"/>
        </w:rPr>
        <w:t xml:space="preserve">akceptację na </w:t>
      </w:r>
      <w:r w:rsidR="004C4E11" w:rsidRPr="007610A9">
        <w:rPr>
          <w:sz w:val="22"/>
          <w:szCs w:val="22"/>
        </w:rPr>
        <w:t xml:space="preserve">wszystkie </w:t>
      </w:r>
      <w:r w:rsidRPr="007610A9">
        <w:rPr>
          <w:sz w:val="22"/>
          <w:szCs w:val="22"/>
        </w:rPr>
        <w:t xml:space="preserve">materiały i urządzenia do wbudowania, </w:t>
      </w:r>
      <w:r w:rsidR="004C4E11" w:rsidRPr="007610A9">
        <w:rPr>
          <w:sz w:val="22"/>
          <w:szCs w:val="22"/>
        </w:rPr>
        <w:t>na podstawie Karty materiałowej</w:t>
      </w:r>
      <w:r w:rsidR="00141E3B" w:rsidRPr="007610A9">
        <w:rPr>
          <w:sz w:val="22"/>
          <w:szCs w:val="22"/>
        </w:rPr>
        <w:t>, którą wydaje</w:t>
      </w:r>
      <w:r w:rsidR="006F10A3" w:rsidRPr="007610A9">
        <w:rPr>
          <w:sz w:val="22"/>
          <w:szCs w:val="22"/>
        </w:rPr>
        <w:t xml:space="preserve"> i przedstawia</w:t>
      </w:r>
      <w:r w:rsidR="00844ECB" w:rsidRPr="007610A9">
        <w:rPr>
          <w:sz w:val="22"/>
          <w:szCs w:val="22"/>
        </w:rPr>
        <w:t xml:space="preserve"> </w:t>
      </w:r>
      <w:r w:rsidR="00141E3B" w:rsidRPr="007610A9">
        <w:rPr>
          <w:sz w:val="22"/>
          <w:szCs w:val="22"/>
        </w:rPr>
        <w:t xml:space="preserve"> Kierownik budowy</w:t>
      </w:r>
      <w:r w:rsidRPr="007610A9">
        <w:rPr>
          <w:sz w:val="22"/>
          <w:szCs w:val="22"/>
        </w:rPr>
        <w:t xml:space="preserve">. </w:t>
      </w:r>
    </w:p>
    <w:p w:rsidR="004C4E11" w:rsidRPr="007610A9" w:rsidRDefault="004C4E11" w:rsidP="00DC69FB">
      <w:pPr>
        <w:numPr>
          <w:ilvl w:val="0"/>
          <w:numId w:val="41"/>
        </w:numPr>
        <w:jc w:val="both"/>
        <w:rPr>
          <w:sz w:val="22"/>
          <w:szCs w:val="22"/>
        </w:rPr>
      </w:pPr>
      <w:r w:rsidRPr="007610A9">
        <w:rPr>
          <w:sz w:val="22"/>
          <w:szCs w:val="22"/>
        </w:rPr>
        <w:t xml:space="preserve">Karta materiałowa, o której mowa w ust. 2 musi zawierać co najmniej: </w:t>
      </w:r>
    </w:p>
    <w:p w:rsidR="004C4E11" w:rsidRPr="007610A9" w:rsidRDefault="004C4E11" w:rsidP="00DC69FB">
      <w:pPr>
        <w:numPr>
          <w:ilvl w:val="0"/>
          <w:numId w:val="106"/>
        </w:numPr>
        <w:jc w:val="both"/>
        <w:rPr>
          <w:sz w:val="22"/>
          <w:szCs w:val="22"/>
        </w:rPr>
      </w:pPr>
      <w:r w:rsidRPr="007610A9">
        <w:rPr>
          <w:sz w:val="22"/>
          <w:szCs w:val="22"/>
        </w:rPr>
        <w:t>branże;</w:t>
      </w:r>
    </w:p>
    <w:p w:rsidR="004C4E11" w:rsidRPr="007610A9" w:rsidRDefault="004C4E11" w:rsidP="00DC69FB">
      <w:pPr>
        <w:numPr>
          <w:ilvl w:val="0"/>
          <w:numId w:val="106"/>
        </w:numPr>
        <w:jc w:val="both"/>
        <w:rPr>
          <w:sz w:val="22"/>
          <w:szCs w:val="22"/>
        </w:rPr>
      </w:pPr>
      <w:r w:rsidRPr="007610A9">
        <w:rPr>
          <w:sz w:val="22"/>
          <w:szCs w:val="22"/>
        </w:rPr>
        <w:t>produkt (nazwa);</w:t>
      </w:r>
    </w:p>
    <w:p w:rsidR="004C4E11" w:rsidRPr="007610A9" w:rsidRDefault="004C4E11" w:rsidP="00DC69FB">
      <w:pPr>
        <w:numPr>
          <w:ilvl w:val="0"/>
          <w:numId w:val="106"/>
        </w:numPr>
        <w:jc w:val="both"/>
        <w:rPr>
          <w:sz w:val="22"/>
          <w:szCs w:val="22"/>
        </w:rPr>
      </w:pPr>
      <w:r w:rsidRPr="007610A9">
        <w:rPr>
          <w:sz w:val="22"/>
          <w:szCs w:val="22"/>
        </w:rPr>
        <w:t>spis załączników takich jak atesty, certyfikaty, deklaracje zgodności, karty charakterystyk</w:t>
      </w:r>
      <w:r w:rsidR="00680686" w:rsidRPr="007610A9">
        <w:rPr>
          <w:sz w:val="22"/>
          <w:szCs w:val="22"/>
        </w:rPr>
        <w:t xml:space="preserve">, (specyfikacje techniczne jeżeli zażąda tego </w:t>
      </w:r>
      <w:r w:rsidR="00E74E3B" w:rsidRPr="007610A9">
        <w:rPr>
          <w:sz w:val="22"/>
          <w:szCs w:val="22"/>
        </w:rPr>
        <w:t>branżowy i</w:t>
      </w:r>
      <w:r w:rsidR="00680686" w:rsidRPr="007610A9">
        <w:rPr>
          <w:sz w:val="22"/>
          <w:szCs w:val="22"/>
        </w:rPr>
        <w:t>nspektor nadzoru)</w:t>
      </w:r>
      <w:r w:rsidRPr="007610A9">
        <w:rPr>
          <w:sz w:val="22"/>
          <w:szCs w:val="22"/>
        </w:rPr>
        <w:t>;</w:t>
      </w:r>
    </w:p>
    <w:p w:rsidR="004C4E11" w:rsidRPr="007610A9" w:rsidRDefault="004C4E11" w:rsidP="00DC69FB">
      <w:pPr>
        <w:numPr>
          <w:ilvl w:val="0"/>
          <w:numId w:val="106"/>
        </w:numPr>
        <w:jc w:val="both"/>
        <w:rPr>
          <w:sz w:val="22"/>
          <w:szCs w:val="22"/>
        </w:rPr>
      </w:pPr>
      <w:r w:rsidRPr="007610A9">
        <w:rPr>
          <w:sz w:val="22"/>
          <w:szCs w:val="22"/>
        </w:rPr>
        <w:t>deklarację Wykonawcy o zgodności materiału z dokumentacją projektową;</w:t>
      </w:r>
    </w:p>
    <w:p w:rsidR="004C4E11" w:rsidRPr="007610A9" w:rsidRDefault="004C4E11" w:rsidP="00DC69FB">
      <w:pPr>
        <w:numPr>
          <w:ilvl w:val="0"/>
          <w:numId w:val="106"/>
        </w:numPr>
        <w:jc w:val="both"/>
        <w:rPr>
          <w:sz w:val="22"/>
          <w:szCs w:val="22"/>
        </w:rPr>
      </w:pPr>
      <w:r w:rsidRPr="007610A9">
        <w:rPr>
          <w:sz w:val="22"/>
          <w:szCs w:val="22"/>
        </w:rPr>
        <w:t>zatwierdzenie materiału przez projektanta branżowego;</w:t>
      </w:r>
    </w:p>
    <w:p w:rsidR="004C4E11" w:rsidRPr="007610A9" w:rsidRDefault="004C4E11" w:rsidP="00DC69FB">
      <w:pPr>
        <w:numPr>
          <w:ilvl w:val="0"/>
          <w:numId w:val="106"/>
        </w:numPr>
        <w:jc w:val="both"/>
        <w:rPr>
          <w:sz w:val="22"/>
          <w:szCs w:val="22"/>
        </w:rPr>
      </w:pPr>
      <w:r w:rsidRPr="007610A9">
        <w:rPr>
          <w:sz w:val="22"/>
          <w:szCs w:val="22"/>
        </w:rPr>
        <w:t>zatwierdzenie materiału przez branżowego inspektora nadzoru inwestorskiego;</w:t>
      </w:r>
    </w:p>
    <w:p w:rsidR="004C4E11" w:rsidRPr="007610A9" w:rsidRDefault="004C4E11" w:rsidP="00DC69FB">
      <w:pPr>
        <w:numPr>
          <w:ilvl w:val="0"/>
          <w:numId w:val="106"/>
        </w:numPr>
        <w:jc w:val="both"/>
        <w:rPr>
          <w:sz w:val="22"/>
          <w:szCs w:val="22"/>
        </w:rPr>
      </w:pPr>
      <w:r w:rsidRPr="007610A9">
        <w:rPr>
          <w:sz w:val="22"/>
          <w:szCs w:val="22"/>
        </w:rPr>
        <w:t xml:space="preserve">zatwierdzenie przez zamawiającego dla materiałów wskazanych w dokumentacji </w:t>
      </w:r>
      <w:r w:rsidRPr="007610A9">
        <w:rPr>
          <w:sz w:val="22"/>
          <w:szCs w:val="22"/>
        </w:rPr>
        <w:lastRenderedPageBreak/>
        <w:t>projektowej.</w:t>
      </w:r>
    </w:p>
    <w:p w:rsidR="003632CB" w:rsidRPr="007610A9" w:rsidRDefault="003632CB" w:rsidP="00DC69FB">
      <w:pPr>
        <w:numPr>
          <w:ilvl w:val="0"/>
          <w:numId w:val="106"/>
        </w:numPr>
        <w:jc w:val="both"/>
        <w:rPr>
          <w:sz w:val="22"/>
          <w:szCs w:val="22"/>
        </w:rPr>
      </w:pPr>
      <w:r w:rsidRPr="007610A9">
        <w:rPr>
          <w:sz w:val="22"/>
          <w:szCs w:val="22"/>
        </w:rPr>
        <w:t xml:space="preserve">podpis </w:t>
      </w:r>
      <w:r w:rsidR="005F2929" w:rsidRPr="007610A9">
        <w:rPr>
          <w:sz w:val="22"/>
          <w:szCs w:val="22"/>
        </w:rPr>
        <w:t>K</w:t>
      </w:r>
      <w:r w:rsidRPr="007610A9">
        <w:rPr>
          <w:sz w:val="22"/>
          <w:szCs w:val="22"/>
        </w:rPr>
        <w:t xml:space="preserve">ierownika budowy i </w:t>
      </w:r>
      <w:r w:rsidR="005F2929" w:rsidRPr="007610A9">
        <w:rPr>
          <w:sz w:val="22"/>
          <w:szCs w:val="22"/>
        </w:rPr>
        <w:t>K</w:t>
      </w:r>
      <w:r w:rsidRPr="007610A9">
        <w:rPr>
          <w:sz w:val="22"/>
          <w:szCs w:val="22"/>
        </w:rPr>
        <w:t>ierownika robót odpowiedniej specjalności</w:t>
      </w:r>
      <w:r w:rsidR="007B7066" w:rsidRPr="007610A9">
        <w:rPr>
          <w:sz w:val="22"/>
          <w:szCs w:val="22"/>
        </w:rPr>
        <w:t>.</w:t>
      </w:r>
    </w:p>
    <w:p w:rsidR="00FB3170" w:rsidRPr="007610A9" w:rsidRDefault="0082090E" w:rsidP="00DC69FB">
      <w:pPr>
        <w:numPr>
          <w:ilvl w:val="0"/>
          <w:numId w:val="41"/>
        </w:numPr>
        <w:jc w:val="both"/>
        <w:rPr>
          <w:sz w:val="22"/>
          <w:szCs w:val="22"/>
        </w:rPr>
      </w:pPr>
      <w:r w:rsidRPr="007610A9">
        <w:rPr>
          <w:sz w:val="22"/>
          <w:szCs w:val="22"/>
        </w:rPr>
        <w:t>Wszystkie Materiały, które będą użyte do realizacji przedmiotu zamówienia powinny</w:t>
      </w:r>
      <w:r w:rsidR="00FB3170" w:rsidRPr="007610A9">
        <w:rPr>
          <w:sz w:val="22"/>
          <w:szCs w:val="22"/>
        </w:rPr>
        <w:t>:</w:t>
      </w:r>
    </w:p>
    <w:p w:rsidR="00FB3170" w:rsidRPr="007610A9" w:rsidRDefault="0082090E" w:rsidP="00DC69FB">
      <w:pPr>
        <w:numPr>
          <w:ilvl w:val="0"/>
          <w:numId w:val="95"/>
        </w:numPr>
        <w:jc w:val="both"/>
        <w:rPr>
          <w:sz w:val="22"/>
          <w:szCs w:val="22"/>
        </w:rPr>
      </w:pPr>
      <w:r w:rsidRPr="007610A9">
        <w:rPr>
          <w:sz w:val="22"/>
          <w:szCs w:val="22"/>
        </w:rPr>
        <w:t>odpowiadać co do jakości wymogom wyrobów dopuszczonych do obrotu i stosowania w budownictwie określonym w PrBud</w:t>
      </w:r>
      <w:r w:rsidR="00FB3170" w:rsidRPr="007610A9">
        <w:rPr>
          <w:sz w:val="22"/>
          <w:szCs w:val="22"/>
        </w:rPr>
        <w:t>;</w:t>
      </w:r>
    </w:p>
    <w:p w:rsidR="00FB3170" w:rsidRPr="007610A9" w:rsidRDefault="0082090E" w:rsidP="00DC69FB">
      <w:pPr>
        <w:numPr>
          <w:ilvl w:val="0"/>
          <w:numId w:val="95"/>
        </w:numPr>
        <w:jc w:val="both"/>
        <w:rPr>
          <w:sz w:val="22"/>
          <w:szCs w:val="22"/>
        </w:rPr>
      </w:pPr>
      <w:r w:rsidRPr="007610A9">
        <w:rPr>
          <w:sz w:val="22"/>
          <w:szCs w:val="22"/>
        </w:rPr>
        <w:t>odpowiadać wymaganiom, określonym w Dokumentacji projektowej oraz STWiORB</w:t>
      </w:r>
      <w:r w:rsidR="00FB3170" w:rsidRPr="007610A9">
        <w:rPr>
          <w:sz w:val="22"/>
          <w:szCs w:val="22"/>
        </w:rPr>
        <w:t>;</w:t>
      </w:r>
    </w:p>
    <w:p w:rsidR="0082090E" w:rsidRPr="007610A9" w:rsidRDefault="00BB7CA2" w:rsidP="00DC69FB">
      <w:pPr>
        <w:numPr>
          <w:ilvl w:val="0"/>
          <w:numId w:val="95"/>
        </w:numPr>
        <w:jc w:val="both"/>
        <w:rPr>
          <w:sz w:val="22"/>
          <w:szCs w:val="22"/>
        </w:rPr>
      </w:pPr>
      <w:r w:rsidRPr="007610A9">
        <w:rPr>
          <w:sz w:val="22"/>
          <w:szCs w:val="22"/>
        </w:rPr>
        <w:t>być zatwierdzone</w:t>
      </w:r>
      <w:r w:rsidR="004C4E11" w:rsidRPr="007610A9">
        <w:rPr>
          <w:sz w:val="22"/>
          <w:szCs w:val="22"/>
        </w:rPr>
        <w:t xml:space="preserve"> Kartą materiałową, zgodnie z ust. 3 niniejszego paragrafu.</w:t>
      </w:r>
    </w:p>
    <w:p w:rsidR="00054ED5" w:rsidRPr="007610A9" w:rsidRDefault="00054ED5" w:rsidP="00DC69FB">
      <w:pPr>
        <w:numPr>
          <w:ilvl w:val="0"/>
          <w:numId w:val="41"/>
        </w:numPr>
        <w:jc w:val="both"/>
        <w:rPr>
          <w:sz w:val="22"/>
          <w:szCs w:val="22"/>
        </w:rPr>
      </w:pPr>
      <w:r w:rsidRPr="007610A9">
        <w:rPr>
          <w:sz w:val="22"/>
          <w:szCs w:val="22"/>
        </w:rPr>
        <w:t xml:space="preserve">Do </w:t>
      </w:r>
      <w:r w:rsidR="00BC7397" w:rsidRPr="007610A9">
        <w:rPr>
          <w:sz w:val="22"/>
          <w:szCs w:val="22"/>
        </w:rPr>
        <w:t>K</w:t>
      </w:r>
      <w:r w:rsidRPr="007610A9">
        <w:rPr>
          <w:sz w:val="22"/>
          <w:szCs w:val="22"/>
        </w:rPr>
        <w:t>arty materiałowej Wykonawca załączy niezbędne dokumenty dopuszczające materiały i urządzenia do stosowania na terenie kraju.</w:t>
      </w:r>
    </w:p>
    <w:p w:rsidR="00054ED5" w:rsidRPr="007610A9" w:rsidRDefault="00054ED5" w:rsidP="00DC69FB">
      <w:pPr>
        <w:numPr>
          <w:ilvl w:val="0"/>
          <w:numId w:val="41"/>
        </w:numPr>
        <w:jc w:val="both"/>
        <w:rPr>
          <w:sz w:val="22"/>
          <w:szCs w:val="22"/>
        </w:rPr>
      </w:pPr>
      <w:r w:rsidRPr="007610A9">
        <w:rPr>
          <w:sz w:val="22"/>
          <w:szCs w:val="22"/>
        </w:rPr>
        <w:t>Wykonawca każdorazowo zobligowany jest uzyskać akceptację</w:t>
      </w:r>
      <w:r w:rsidR="00BC7397" w:rsidRPr="007610A9">
        <w:rPr>
          <w:sz w:val="22"/>
          <w:szCs w:val="22"/>
        </w:rPr>
        <w:t xml:space="preserve"> projektanta i branżowego inspektora nadzoru inwestorskiego</w:t>
      </w:r>
      <w:r w:rsidRPr="007610A9">
        <w:rPr>
          <w:sz w:val="22"/>
          <w:szCs w:val="22"/>
        </w:rPr>
        <w:t xml:space="preserve"> na wszystkie </w:t>
      </w:r>
      <w:r w:rsidR="00BC7397" w:rsidRPr="007610A9">
        <w:rPr>
          <w:sz w:val="22"/>
          <w:szCs w:val="22"/>
        </w:rPr>
        <w:t>M</w:t>
      </w:r>
      <w:r w:rsidRPr="007610A9">
        <w:rPr>
          <w:sz w:val="22"/>
          <w:szCs w:val="22"/>
        </w:rPr>
        <w:t xml:space="preserve">ateriały wykończeniowe oraz widoczny osprzęt instalacji. </w:t>
      </w:r>
    </w:p>
    <w:p w:rsidR="00BC7397" w:rsidRPr="007610A9" w:rsidRDefault="00BC7397" w:rsidP="00DC69FB">
      <w:pPr>
        <w:numPr>
          <w:ilvl w:val="0"/>
          <w:numId w:val="41"/>
        </w:numPr>
        <w:jc w:val="both"/>
        <w:rPr>
          <w:sz w:val="22"/>
          <w:szCs w:val="22"/>
        </w:rPr>
      </w:pPr>
      <w:r w:rsidRPr="007610A9">
        <w:rPr>
          <w:sz w:val="22"/>
          <w:szCs w:val="22"/>
        </w:rPr>
        <w:t xml:space="preserve">Inspektor nadzoru lub projektant mają prawo odmówić zgody na użycie Materiałów w przypadku, jeśli są one niezgodne z dokumentacją projektową </w:t>
      </w:r>
      <w:r w:rsidR="007A2261" w:rsidRPr="007610A9">
        <w:rPr>
          <w:sz w:val="22"/>
          <w:szCs w:val="22"/>
        </w:rPr>
        <w:t xml:space="preserve">lub </w:t>
      </w:r>
      <w:r w:rsidR="00287D33" w:rsidRPr="007610A9">
        <w:rPr>
          <w:sz w:val="22"/>
          <w:szCs w:val="22"/>
        </w:rPr>
        <w:t xml:space="preserve">nie spełniają </w:t>
      </w:r>
      <w:r w:rsidR="007B7066" w:rsidRPr="007610A9">
        <w:rPr>
          <w:sz w:val="22"/>
          <w:szCs w:val="22"/>
        </w:rPr>
        <w:t xml:space="preserve"> wymogów  określonych prawem</w:t>
      </w:r>
      <w:r w:rsidR="00287D33" w:rsidRPr="007610A9">
        <w:rPr>
          <w:sz w:val="22"/>
          <w:szCs w:val="22"/>
        </w:rPr>
        <w:t xml:space="preserve"> </w:t>
      </w:r>
    </w:p>
    <w:p w:rsidR="00054ED5" w:rsidRPr="007610A9" w:rsidRDefault="00054ED5" w:rsidP="00DC69FB">
      <w:pPr>
        <w:numPr>
          <w:ilvl w:val="0"/>
          <w:numId w:val="41"/>
        </w:numPr>
        <w:jc w:val="both"/>
        <w:rPr>
          <w:sz w:val="22"/>
          <w:szCs w:val="22"/>
        </w:rPr>
      </w:pPr>
      <w:r w:rsidRPr="007610A9">
        <w:rPr>
          <w:sz w:val="22"/>
          <w:szCs w:val="22"/>
        </w:rPr>
        <w:t xml:space="preserve">W przypadku braku zgody, o której mowa w </w:t>
      </w:r>
      <w:r w:rsidR="00BC7397" w:rsidRPr="007610A9">
        <w:rPr>
          <w:sz w:val="22"/>
          <w:szCs w:val="22"/>
        </w:rPr>
        <w:t xml:space="preserve">ust. </w:t>
      </w:r>
      <w:r w:rsidR="004C4E11" w:rsidRPr="007610A9">
        <w:rPr>
          <w:sz w:val="22"/>
          <w:szCs w:val="22"/>
        </w:rPr>
        <w:t xml:space="preserve">7 </w:t>
      </w:r>
      <w:r w:rsidR="00BC7397" w:rsidRPr="007610A9">
        <w:rPr>
          <w:sz w:val="22"/>
          <w:szCs w:val="22"/>
        </w:rPr>
        <w:t xml:space="preserve">Wykonawca nie może rozpocząć robót. </w:t>
      </w:r>
    </w:p>
    <w:p w:rsidR="0082090E" w:rsidRPr="007610A9" w:rsidRDefault="0082090E" w:rsidP="00DC69FB">
      <w:pPr>
        <w:numPr>
          <w:ilvl w:val="0"/>
          <w:numId w:val="41"/>
        </w:numPr>
        <w:jc w:val="both"/>
        <w:rPr>
          <w:sz w:val="22"/>
          <w:szCs w:val="22"/>
        </w:rPr>
      </w:pPr>
      <w:r w:rsidRPr="007610A9">
        <w:rPr>
          <w:sz w:val="22"/>
          <w:szCs w:val="22"/>
        </w:rPr>
        <w:t xml:space="preserve">Wykonawca przedłoży Inspektorowi nadzoru inwestorskiego kopie wymaganych zgodnie z obowiązującymi przepisami orzeczeń, atestów oraz deklaracji zgodności na Materiały użyte do wykonania Umowy. </w:t>
      </w:r>
    </w:p>
    <w:p w:rsidR="0082090E" w:rsidRPr="007610A9" w:rsidRDefault="0082090E" w:rsidP="00DC69FB">
      <w:pPr>
        <w:numPr>
          <w:ilvl w:val="0"/>
          <w:numId w:val="41"/>
        </w:numPr>
        <w:jc w:val="both"/>
        <w:rPr>
          <w:sz w:val="22"/>
          <w:szCs w:val="22"/>
        </w:rPr>
      </w:pPr>
      <w:r w:rsidRPr="007610A9">
        <w:rPr>
          <w:sz w:val="22"/>
          <w:szCs w:val="22"/>
        </w:rPr>
        <w:t>Materiały wykorzystywane przez Wykonawcę w celu wykonania przedmiotu Umowy powinny w szczególności:</w:t>
      </w:r>
    </w:p>
    <w:p w:rsidR="0082090E" w:rsidRPr="007610A9" w:rsidRDefault="0082090E" w:rsidP="00DC69FB">
      <w:pPr>
        <w:numPr>
          <w:ilvl w:val="0"/>
          <w:numId w:val="42"/>
        </w:numPr>
        <w:jc w:val="both"/>
        <w:rPr>
          <w:sz w:val="22"/>
          <w:szCs w:val="22"/>
        </w:rPr>
      </w:pPr>
      <w:r w:rsidRPr="007610A9">
        <w:rPr>
          <w:sz w:val="22"/>
          <w:szCs w:val="22"/>
        </w:rPr>
        <w:t>odpowiadać wymaganiom określonym w ustawie z dnia 16 kwietnia 2004 r. o wyrobach budowlanych</w:t>
      </w:r>
      <w:r w:rsidR="00E11DF1" w:rsidRPr="007610A9">
        <w:rPr>
          <w:sz w:val="22"/>
          <w:szCs w:val="22"/>
        </w:rPr>
        <w:t xml:space="preserve"> wraz z wszelkimi jej uaktualnieniami</w:t>
      </w:r>
      <w:r w:rsidR="00C852E7" w:rsidRPr="007610A9">
        <w:rPr>
          <w:sz w:val="22"/>
          <w:szCs w:val="22"/>
        </w:rPr>
        <w:t xml:space="preserve"> (</w:t>
      </w:r>
      <w:r w:rsidR="00C852E7" w:rsidRPr="007610A9">
        <w:rPr>
          <w:rStyle w:val="ng-binding"/>
          <w:color w:val="1B1B1B"/>
          <w:sz w:val="22"/>
          <w:szCs w:val="22"/>
        </w:rPr>
        <w:t>Dz.U.2020.215 t.j.</w:t>
      </w:r>
      <w:r w:rsidR="00C852E7" w:rsidRPr="007610A9">
        <w:rPr>
          <w:color w:val="1B1B1B"/>
          <w:sz w:val="22"/>
          <w:szCs w:val="22"/>
        </w:rPr>
        <w:t> </w:t>
      </w:r>
      <w:r w:rsidR="00C852E7" w:rsidRPr="007610A9">
        <w:rPr>
          <w:rStyle w:val="ng-scope"/>
          <w:color w:val="1B1B1B"/>
          <w:sz w:val="22"/>
          <w:szCs w:val="22"/>
        </w:rPr>
        <w:t>z dnia</w:t>
      </w:r>
      <w:r w:rsidR="00C852E7" w:rsidRPr="007610A9">
        <w:rPr>
          <w:color w:val="1B1B1B"/>
          <w:sz w:val="22"/>
          <w:szCs w:val="22"/>
        </w:rPr>
        <w:t> 2020.02.11</w:t>
      </w:r>
      <w:r w:rsidRPr="007610A9">
        <w:rPr>
          <w:sz w:val="22"/>
          <w:szCs w:val="22"/>
        </w:rPr>
        <w:t xml:space="preserve"> oraz STWiORB,</w:t>
      </w:r>
      <w:r w:rsidR="00543C7D" w:rsidRPr="007610A9">
        <w:rPr>
          <w:sz w:val="22"/>
          <w:szCs w:val="22"/>
        </w:rPr>
        <w:t xml:space="preserve"> oraz stosownymi rozporządzeniami,</w:t>
      </w:r>
    </w:p>
    <w:p w:rsidR="0082090E" w:rsidRPr="007610A9" w:rsidRDefault="0082090E" w:rsidP="00DC69FB">
      <w:pPr>
        <w:numPr>
          <w:ilvl w:val="0"/>
          <w:numId w:val="42"/>
        </w:numPr>
        <w:jc w:val="both"/>
        <w:rPr>
          <w:sz w:val="22"/>
          <w:szCs w:val="22"/>
        </w:rPr>
      </w:pPr>
      <w:r w:rsidRPr="007610A9">
        <w:rPr>
          <w:sz w:val="22"/>
          <w:szCs w:val="22"/>
        </w:rPr>
        <w:t>posiadać wymagane przepisami prawa certyfikaty, aprobaty techniczne, dopuszczenia do stosowania w Rzeczypospolitej Polskiej oraz w krajach Unii Europejskiej i innych krajach na mocy umów stowarzyszeniowych zawartych z Unią Europejską,</w:t>
      </w:r>
      <w:r w:rsidR="00EC5385" w:rsidRPr="007610A9">
        <w:rPr>
          <w:sz w:val="22"/>
          <w:szCs w:val="22"/>
        </w:rPr>
        <w:t xml:space="preserve"> być zgodne z wynikającymi z prawa i wiedzy technicznej specyfikacjami technicznymi,</w:t>
      </w:r>
    </w:p>
    <w:p w:rsidR="0082090E" w:rsidRPr="007610A9" w:rsidRDefault="0082090E" w:rsidP="00DC69FB">
      <w:pPr>
        <w:numPr>
          <w:ilvl w:val="0"/>
          <w:numId w:val="42"/>
        </w:numPr>
        <w:jc w:val="both"/>
        <w:rPr>
          <w:sz w:val="22"/>
          <w:szCs w:val="22"/>
        </w:rPr>
      </w:pPr>
      <w:r w:rsidRPr="007610A9">
        <w:rPr>
          <w:sz w:val="22"/>
          <w:szCs w:val="22"/>
        </w:rPr>
        <w:t>być dobrane zgodnie z zasadami wiedzy technicznej,</w:t>
      </w:r>
    </w:p>
    <w:p w:rsidR="0082090E" w:rsidRPr="007610A9" w:rsidRDefault="0082090E" w:rsidP="00DC69FB">
      <w:pPr>
        <w:numPr>
          <w:ilvl w:val="0"/>
          <w:numId w:val="42"/>
        </w:numPr>
        <w:jc w:val="both"/>
        <w:rPr>
          <w:sz w:val="22"/>
          <w:szCs w:val="22"/>
        </w:rPr>
      </w:pPr>
      <w:r w:rsidRPr="007610A9">
        <w:rPr>
          <w:sz w:val="22"/>
          <w:szCs w:val="22"/>
        </w:rPr>
        <w:t>być przeznaczone i przydatne dla celów, do jakich zostały użyte przy wykonywaniu robót budowlanych,</w:t>
      </w:r>
    </w:p>
    <w:p w:rsidR="0082090E" w:rsidRPr="007610A9" w:rsidRDefault="0082090E" w:rsidP="00DC69FB">
      <w:pPr>
        <w:numPr>
          <w:ilvl w:val="0"/>
          <w:numId w:val="42"/>
        </w:numPr>
        <w:jc w:val="both"/>
        <w:rPr>
          <w:sz w:val="22"/>
          <w:szCs w:val="22"/>
        </w:rPr>
      </w:pPr>
      <w:r w:rsidRPr="007610A9">
        <w:rPr>
          <w:sz w:val="22"/>
          <w:szCs w:val="22"/>
        </w:rPr>
        <w:t xml:space="preserve">być wolne od praw osób trzecich w dacie ich wykorzystania w celu realizacji przedmiotu Umowy.  </w:t>
      </w:r>
    </w:p>
    <w:p w:rsidR="0082090E" w:rsidRPr="007610A9" w:rsidRDefault="0082090E" w:rsidP="00DC69FB">
      <w:pPr>
        <w:numPr>
          <w:ilvl w:val="0"/>
          <w:numId w:val="41"/>
        </w:numPr>
        <w:jc w:val="both"/>
        <w:rPr>
          <w:sz w:val="22"/>
          <w:szCs w:val="22"/>
        </w:rPr>
      </w:pPr>
      <w:r w:rsidRPr="007610A9">
        <w:rPr>
          <w:sz w:val="22"/>
          <w:szCs w:val="22"/>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rsidR="0082090E" w:rsidRPr="007610A9" w:rsidRDefault="0082090E" w:rsidP="00DC69FB">
      <w:pPr>
        <w:numPr>
          <w:ilvl w:val="0"/>
          <w:numId w:val="41"/>
        </w:numPr>
        <w:jc w:val="both"/>
        <w:rPr>
          <w:sz w:val="22"/>
          <w:szCs w:val="22"/>
        </w:rPr>
      </w:pPr>
      <w:r w:rsidRPr="007610A9">
        <w:rPr>
          <w:sz w:val="22"/>
          <w:szCs w:val="22"/>
        </w:rPr>
        <w:t xml:space="preserve">Wykonawca jest zobowiązany przeprowadzać pomiary i badania Materiałów oraz </w:t>
      </w:r>
      <w:r w:rsidR="00F10222" w:rsidRPr="007610A9">
        <w:rPr>
          <w:sz w:val="22"/>
          <w:szCs w:val="22"/>
        </w:rPr>
        <w:t>robót budowlanych</w:t>
      </w:r>
      <w:r w:rsidRPr="007610A9">
        <w:rPr>
          <w:sz w:val="22"/>
          <w:szCs w:val="22"/>
        </w:rPr>
        <w:t xml:space="preserve"> zgodnie z zasadami kontroli jakości materiałów i robót określonymi w odrębnych przepisach oraz STWiORB.</w:t>
      </w:r>
    </w:p>
    <w:p w:rsidR="0082090E" w:rsidRPr="007610A9" w:rsidRDefault="0082090E" w:rsidP="00DC69FB">
      <w:pPr>
        <w:numPr>
          <w:ilvl w:val="0"/>
          <w:numId w:val="41"/>
        </w:numPr>
        <w:jc w:val="both"/>
        <w:rPr>
          <w:sz w:val="22"/>
          <w:szCs w:val="22"/>
        </w:rPr>
      </w:pPr>
      <w:r w:rsidRPr="007610A9">
        <w:rPr>
          <w:sz w:val="22"/>
          <w:szCs w:val="22"/>
        </w:rPr>
        <w:t xml:space="preserve">Inspektor nadzoru inwestorskiego może zobowiązać Wykonawcę do: </w:t>
      </w:r>
    </w:p>
    <w:p w:rsidR="0082090E" w:rsidRPr="007610A9" w:rsidRDefault="0082090E" w:rsidP="00DC69FB">
      <w:pPr>
        <w:numPr>
          <w:ilvl w:val="0"/>
          <w:numId w:val="43"/>
        </w:numPr>
        <w:jc w:val="both"/>
        <w:rPr>
          <w:sz w:val="22"/>
          <w:szCs w:val="22"/>
        </w:rPr>
      </w:pPr>
      <w:r w:rsidRPr="007610A9">
        <w:rPr>
          <w:sz w:val="22"/>
          <w:szCs w:val="22"/>
        </w:rPr>
        <w:t xml:space="preserve">usunięcia materiałów nie odpowiadających normom </w:t>
      </w:r>
      <w:r w:rsidR="00EF2816" w:rsidRPr="007610A9">
        <w:rPr>
          <w:sz w:val="22"/>
          <w:szCs w:val="22"/>
        </w:rPr>
        <w:t xml:space="preserve"> (lub innym specyfikacjom technicznym, które mają zastosowanie do tych materiałów) </w:t>
      </w:r>
      <w:r w:rsidRPr="007610A9">
        <w:rPr>
          <w:sz w:val="22"/>
          <w:szCs w:val="22"/>
        </w:rPr>
        <w:t xml:space="preserve">określonym w ust. </w:t>
      </w:r>
      <w:r w:rsidR="00144E82" w:rsidRPr="007610A9">
        <w:rPr>
          <w:sz w:val="22"/>
          <w:szCs w:val="22"/>
        </w:rPr>
        <w:t xml:space="preserve">4 </w:t>
      </w:r>
      <w:r w:rsidR="00144E82" w:rsidRPr="007610A9">
        <w:rPr>
          <w:sz w:val="22"/>
          <w:szCs w:val="22"/>
        </w:rPr>
        <w:br/>
        <w:t>i ust. 10</w:t>
      </w:r>
      <w:r w:rsidRPr="007610A9">
        <w:rPr>
          <w:sz w:val="22"/>
          <w:szCs w:val="22"/>
        </w:rPr>
        <w:t xml:space="preserve">. z Terenu budowy w wyznaczonym terminie lub </w:t>
      </w:r>
    </w:p>
    <w:p w:rsidR="0082090E" w:rsidRPr="007610A9" w:rsidRDefault="0082090E" w:rsidP="00DC69FB">
      <w:pPr>
        <w:numPr>
          <w:ilvl w:val="0"/>
          <w:numId w:val="43"/>
        </w:numPr>
        <w:jc w:val="both"/>
        <w:rPr>
          <w:sz w:val="22"/>
          <w:szCs w:val="22"/>
        </w:rPr>
      </w:pPr>
      <w:r w:rsidRPr="007610A9">
        <w:rPr>
          <w:sz w:val="22"/>
          <w:szCs w:val="22"/>
        </w:rPr>
        <w:t xml:space="preserve">ponownego wykonania robót, jeżeli Materiały lub jakość wykonanych robót nie spełniają wymagań STWiORB lub nie zapewniają możliwości oddania do użytkowania przedmiotu </w:t>
      </w:r>
      <w:r w:rsidRPr="007610A9">
        <w:rPr>
          <w:sz w:val="22"/>
          <w:szCs w:val="22"/>
        </w:rPr>
        <w:lastRenderedPageBreak/>
        <w:t xml:space="preserve">Umowy. </w:t>
      </w:r>
    </w:p>
    <w:p w:rsidR="0082090E" w:rsidRPr="007610A9" w:rsidRDefault="0082090E" w:rsidP="00DC69FB">
      <w:pPr>
        <w:numPr>
          <w:ilvl w:val="0"/>
          <w:numId w:val="41"/>
        </w:numPr>
        <w:jc w:val="both"/>
        <w:rPr>
          <w:sz w:val="22"/>
          <w:szCs w:val="22"/>
        </w:rPr>
      </w:pPr>
      <w:r w:rsidRPr="007610A9">
        <w:rPr>
          <w:sz w:val="22"/>
          <w:szCs w:val="22"/>
        </w:rPr>
        <w:t xml:space="preserve">Jeżeli Wykonawca nie zastosuje się do wydanych zgodnie z Umową poleceń Inspektora nadzoru inwestorskiego w terminie wskazanym przez Inspektora nadzoru inwestorskiego, Zamawiający, po bezskutecznym wezwaniu Wykonawcy do wykonania tych poleceń w terminie </w:t>
      </w:r>
      <w:r w:rsidR="00FD2D2C" w:rsidRPr="007610A9">
        <w:rPr>
          <w:sz w:val="22"/>
          <w:szCs w:val="22"/>
        </w:rPr>
        <w:t xml:space="preserve">14 </w:t>
      </w:r>
      <w:r w:rsidRPr="007610A9">
        <w:rPr>
          <w:sz w:val="22"/>
          <w:szCs w:val="22"/>
        </w:rPr>
        <w:t xml:space="preserve">dni </w:t>
      </w:r>
      <w:r w:rsidR="00F10222" w:rsidRPr="007610A9">
        <w:rPr>
          <w:sz w:val="22"/>
          <w:szCs w:val="22"/>
        </w:rPr>
        <w:t>roboczych, ma</w:t>
      </w:r>
      <w:r w:rsidRPr="007610A9">
        <w:rPr>
          <w:sz w:val="22"/>
          <w:szCs w:val="22"/>
        </w:rPr>
        <w:t xml:space="preserve"> prawo zlecić powyższe czynności do wykonania przez osoby trzecie na koszt Wykonawcy (wykonanie zastępcze) i potrącić poniesione w związku z tym </w:t>
      </w:r>
      <w:r w:rsidR="00BC7397" w:rsidRPr="007610A9">
        <w:rPr>
          <w:sz w:val="22"/>
          <w:szCs w:val="22"/>
        </w:rPr>
        <w:t>wydatki z</w:t>
      </w:r>
      <w:r w:rsidRPr="007610A9">
        <w:rPr>
          <w:sz w:val="22"/>
          <w:szCs w:val="22"/>
        </w:rPr>
        <w:t xml:space="preserve"> wynagrodzenia Wykonawcy</w:t>
      </w:r>
      <w:r w:rsidR="00C852E7" w:rsidRPr="007610A9">
        <w:rPr>
          <w:sz w:val="22"/>
          <w:szCs w:val="22"/>
        </w:rPr>
        <w:t>, na co Wykonawca wyraża zgodę</w:t>
      </w:r>
      <w:r w:rsidRPr="007610A9">
        <w:rPr>
          <w:sz w:val="22"/>
          <w:szCs w:val="22"/>
        </w:rPr>
        <w:t>.</w:t>
      </w:r>
    </w:p>
    <w:p w:rsidR="0082090E" w:rsidRPr="007610A9" w:rsidRDefault="0082090E" w:rsidP="00DC69FB">
      <w:pPr>
        <w:numPr>
          <w:ilvl w:val="0"/>
          <w:numId w:val="41"/>
        </w:numPr>
        <w:jc w:val="both"/>
        <w:rPr>
          <w:sz w:val="22"/>
          <w:szCs w:val="22"/>
        </w:rPr>
      </w:pPr>
      <w:r w:rsidRPr="007610A9">
        <w:rPr>
          <w:sz w:val="22"/>
          <w:szCs w:val="22"/>
        </w:rPr>
        <w:t xml:space="preserve">Jeżeli w wyniku przeprowadzonej kontroli Inspektor nadzoru inwestorskiego ustali, że jakość Materiałów nie odpowiada wymaganiom określonym w ust. </w:t>
      </w:r>
      <w:r w:rsidR="00144E82" w:rsidRPr="007610A9">
        <w:rPr>
          <w:sz w:val="22"/>
          <w:szCs w:val="22"/>
        </w:rPr>
        <w:t xml:space="preserve">4 lub ust. 10 </w:t>
      </w:r>
      <w:r w:rsidRPr="007610A9">
        <w:rPr>
          <w:sz w:val="22"/>
          <w:szCs w:val="22"/>
        </w:rPr>
        <w:t xml:space="preserve">niezwłocznie zawiadomi o tym fakcie Wykonawcę. </w:t>
      </w:r>
    </w:p>
    <w:p w:rsidR="0082090E" w:rsidRPr="007610A9" w:rsidRDefault="0082090E" w:rsidP="00DC69FB">
      <w:pPr>
        <w:numPr>
          <w:ilvl w:val="0"/>
          <w:numId w:val="41"/>
        </w:numPr>
        <w:jc w:val="both"/>
        <w:rPr>
          <w:sz w:val="22"/>
          <w:szCs w:val="22"/>
        </w:rPr>
      </w:pPr>
      <w:r w:rsidRPr="007610A9">
        <w:rPr>
          <w:sz w:val="22"/>
          <w:szCs w:val="22"/>
        </w:rPr>
        <w:t xml:space="preserve">Wykonawca, Podwykonawca lub dalszy Podwykonawca zastosuje zakwestionowane przez Inspektora nadzoru inwestorskiego Materiały do robót budowlanych dopiero wówczas, gdy Wykonawca udowodni, że ich jakość spełnia wymagania określone w ust. </w:t>
      </w:r>
      <w:r w:rsidR="00144E82" w:rsidRPr="007610A9">
        <w:rPr>
          <w:sz w:val="22"/>
          <w:szCs w:val="22"/>
        </w:rPr>
        <w:t xml:space="preserve">4 i ust. 10 </w:t>
      </w:r>
      <w:r w:rsidRPr="007610A9">
        <w:rPr>
          <w:sz w:val="22"/>
          <w:szCs w:val="22"/>
        </w:rPr>
        <w:t>po uzyskaniu pisemnej akceptacji Inspektora nadzoru inwestorskiego.</w:t>
      </w:r>
    </w:p>
    <w:p w:rsidR="0082090E" w:rsidRPr="007610A9" w:rsidRDefault="0082090E" w:rsidP="00DC69FB">
      <w:pPr>
        <w:numPr>
          <w:ilvl w:val="0"/>
          <w:numId w:val="41"/>
        </w:numPr>
        <w:jc w:val="both"/>
        <w:rPr>
          <w:sz w:val="22"/>
          <w:szCs w:val="22"/>
        </w:rPr>
      </w:pPr>
      <w:r w:rsidRPr="007610A9">
        <w:rPr>
          <w:sz w:val="22"/>
          <w:szCs w:val="22"/>
        </w:rPr>
        <w:t xml:space="preserve">Wszystkie koszty związane z tymi czynnościami obciążają odpowiednio Wykonawcę lub Zamawiającego, na zasadach określonych w ust. </w:t>
      </w:r>
      <w:r w:rsidR="00144E82" w:rsidRPr="007610A9">
        <w:rPr>
          <w:sz w:val="22"/>
          <w:szCs w:val="22"/>
        </w:rPr>
        <w:t>25 niniejszego paragrafu</w:t>
      </w:r>
      <w:r w:rsidRPr="007610A9">
        <w:rPr>
          <w:sz w:val="22"/>
          <w:szCs w:val="22"/>
        </w:rPr>
        <w:t>.</w:t>
      </w:r>
    </w:p>
    <w:p w:rsidR="0082090E" w:rsidRPr="007610A9" w:rsidRDefault="0082090E" w:rsidP="00DC69FB">
      <w:pPr>
        <w:numPr>
          <w:ilvl w:val="0"/>
          <w:numId w:val="41"/>
        </w:numPr>
        <w:jc w:val="both"/>
        <w:rPr>
          <w:sz w:val="22"/>
          <w:szCs w:val="22"/>
        </w:rPr>
      </w:pPr>
      <w:r w:rsidRPr="007610A9">
        <w:rPr>
          <w:sz w:val="22"/>
          <w:szCs w:val="22"/>
        </w:rPr>
        <w:t xml:space="preserve">W przypadku wykorzystania do realizacji robót budowlanych przez Wykonawcę, Podwykonawcę lub dalszego Podwykonawcę nie zaakceptowanych przez Inspektora nadzoru inwestorskiego Materiałów, które nie są zgodne z ust. </w:t>
      </w:r>
      <w:r w:rsidR="00144E82" w:rsidRPr="007610A9">
        <w:rPr>
          <w:sz w:val="22"/>
          <w:szCs w:val="22"/>
        </w:rPr>
        <w:t>4 lub ust. 10</w:t>
      </w:r>
      <w:r w:rsidRPr="007610A9">
        <w:rPr>
          <w:sz w:val="22"/>
          <w:szCs w:val="22"/>
        </w:rPr>
        <w:t>, Inspektor nadzoru inwestorskiego może polecić Wykonawcy niezwłoczny ich demontaż i usunięcie oraz zastąpienie zaakceptowanymi Materiałami.</w:t>
      </w:r>
    </w:p>
    <w:p w:rsidR="0082090E" w:rsidRPr="007610A9" w:rsidRDefault="0082090E" w:rsidP="00DC69FB">
      <w:pPr>
        <w:numPr>
          <w:ilvl w:val="0"/>
          <w:numId w:val="41"/>
        </w:numPr>
        <w:jc w:val="both"/>
        <w:rPr>
          <w:sz w:val="22"/>
          <w:szCs w:val="22"/>
        </w:rPr>
      </w:pPr>
      <w:r w:rsidRPr="007610A9">
        <w:rPr>
          <w:sz w:val="22"/>
          <w:szCs w:val="22"/>
        </w:rPr>
        <w:t xml:space="preserve">Materiały i roboty budowlane wskazane przez Inspektora nadzoru inwestorskiego lub organ upoważniony do kontrolowania budowy powinny być poddawane badaniom </w:t>
      </w:r>
      <w:r w:rsidR="00F10222" w:rsidRPr="007610A9">
        <w:rPr>
          <w:sz w:val="22"/>
          <w:szCs w:val="22"/>
        </w:rPr>
        <w:t>służącym potwierdzeniu</w:t>
      </w:r>
      <w:r w:rsidRPr="007610A9">
        <w:rPr>
          <w:sz w:val="22"/>
          <w:szCs w:val="22"/>
        </w:rPr>
        <w:t xml:space="preserve"> ich zgodności z odpowiednimi normami i przepisami.</w:t>
      </w:r>
    </w:p>
    <w:p w:rsidR="0082090E" w:rsidRPr="007610A9" w:rsidRDefault="0082090E" w:rsidP="00DC69FB">
      <w:pPr>
        <w:numPr>
          <w:ilvl w:val="0"/>
          <w:numId w:val="41"/>
        </w:numPr>
        <w:jc w:val="both"/>
        <w:rPr>
          <w:sz w:val="22"/>
          <w:szCs w:val="22"/>
        </w:rPr>
      </w:pPr>
      <w:r w:rsidRPr="007610A9">
        <w:rPr>
          <w:sz w:val="22"/>
          <w:szCs w:val="22"/>
        </w:rPr>
        <w:t>Badania określone w STWiORB, Dokumentacji projektowej robót Wykonawca jest zobowiązany przeprowadzać na własny koszt.</w:t>
      </w:r>
    </w:p>
    <w:p w:rsidR="0082090E" w:rsidRPr="007610A9" w:rsidRDefault="0082090E" w:rsidP="00DC69FB">
      <w:pPr>
        <w:numPr>
          <w:ilvl w:val="0"/>
          <w:numId w:val="41"/>
        </w:numPr>
        <w:jc w:val="both"/>
        <w:rPr>
          <w:sz w:val="22"/>
          <w:szCs w:val="22"/>
        </w:rPr>
      </w:pPr>
      <w:r w:rsidRPr="007610A9">
        <w:rPr>
          <w:sz w:val="22"/>
          <w:szCs w:val="22"/>
        </w:rPr>
        <w:t>Bieżące pomiary i badania Materiałów oraz robót budowlanych powinny być prowadzone w miejscu wyprodukowania Materiałów lub na Terenie budowy.</w:t>
      </w:r>
    </w:p>
    <w:p w:rsidR="0082090E" w:rsidRPr="007610A9" w:rsidRDefault="0082090E" w:rsidP="00DC69FB">
      <w:pPr>
        <w:numPr>
          <w:ilvl w:val="0"/>
          <w:numId w:val="41"/>
        </w:numPr>
        <w:jc w:val="both"/>
        <w:rPr>
          <w:sz w:val="22"/>
          <w:szCs w:val="22"/>
        </w:rPr>
      </w:pPr>
      <w:r w:rsidRPr="007610A9">
        <w:rPr>
          <w:sz w:val="22"/>
          <w:szCs w:val="22"/>
        </w:rPr>
        <w:t xml:space="preserve">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w:t>
      </w:r>
      <w:r w:rsidR="00C852E7" w:rsidRPr="007610A9">
        <w:rPr>
          <w:sz w:val="22"/>
          <w:szCs w:val="22"/>
        </w:rPr>
        <w:t xml:space="preserve">wymogów </w:t>
      </w:r>
      <w:r w:rsidRPr="007610A9">
        <w:rPr>
          <w:sz w:val="22"/>
          <w:szCs w:val="22"/>
        </w:rPr>
        <w:t>zapewnienia jakości robót.</w:t>
      </w:r>
    </w:p>
    <w:p w:rsidR="0082090E" w:rsidRPr="007610A9" w:rsidRDefault="0082090E" w:rsidP="00DC69FB">
      <w:pPr>
        <w:numPr>
          <w:ilvl w:val="0"/>
          <w:numId w:val="41"/>
        </w:numPr>
        <w:jc w:val="both"/>
        <w:rPr>
          <w:sz w:val="22"/>
          <w:szCs w:val="22"/>
        </w:rPr>
      </w:pPr>
      <w:r w:rsidRPr="007610A9">
        <w:rPr>
          <w:sz w:val="22"/>
          <w:szCs w:val="22"/>
        </w:rPr>
        <w:t>Badania Materiałów mogą być przeprowadzone na wniosek i koszt Wykonawcy poza miejscem wyprodukowania i Terenem budowy w zaakceptowanej przez Zamawiającego placówce badawczej.</w:t>
      </w:r>
    </w:p>
    <w:p w:rsidR="0082090E" w:rsidRPr="007610A9" w:rsidRDefault="0082090E" w:rsidP="00DC69FB">
      <w:pPr>
        <w:numPr>
          <w:ilvl w:val="0"/>
          <w:numId w:val="41"/>
        </w:numPr>
        <w:jc w:val="both"/>
        <w:rPr>
          <w:sz w:val="22"/>
          <w:szCs w:val="22"/>
        </w:rPr>
      </w:pPr>
      <w:r w:rsidRPr="007610A9">
        <w:rPr>
          <w:sz w:val="22"/>
          <w:szCs w:val="22"/>
        </w:rPr>
        <w:t xml:space="preserve">Inspektor nadzoru inwestorskiego może zażądać od Wykonawcy wykonania badań dodatkowych, innych niż wymagane w STWiORB, lub wykonania dodatkowych badań poza miejscem wyprodukowania lub Terenem budowy dotyczących Materiałów lub robót budowlanych, które budzą uzasadnione wątpliwości, co do ich jakości. </w:t>
      </w:r>
    </w:p>
    <w:p w:rsidR="0082090E" w:rsidRPr="007610A9" w:rsidRDefault="0082090E" w:rsidP="00DC69FB">
      <w:pPr>
        <w:numPr>
          <w:ilvl w:val="0"/>
          <w:numId w:val="41"/>
        </w:numPr>
        <w:jc w:val="both"/>
        <w:rPr>
          <w:sz w:val="22"/>
          <w:szCs w:val="22"/>
        </w:rPr>
      </w:pPr>
      <w:r w:rsidRPr="007610A9">
        <w:rPr>
          <w:sz w:val="22"/>
          <w:szCs w:val="22"/>
        </w:rPr>
        <w:t xml:space="preserve">Jeżeli wyniki badań wykażą, że: Materiały bądź roboty budowlane nie są zgodne z wymaganiami   STWiORB oraz odpowiednimi normami i nie mają odpowiednich aprobat, koszty tych badań ponosić będzie </w:t>
      </w:r>
      <w:r w:rsidR="00F10222" w:rsidRPr="007610A9">
        <w:rPr>
          <w:sz w:val="22"/>
          <w:szCs w:val="22"/>
        </w:rPr>
        <w:t>Wykonawca, jeśli</w:t>
      </w:r>
      <w:r w:rsidRPr="007610A9">
        <w:rPr>
          <w:sz w:val="22"/>
          <w:szCs w:val="22"/>
        </w:rPr>
        <w:t xml:space="preserve"> zaś wyniki badań wykażą, że Materiały bądź roboty są zgodne z wymaganiami STWiORB oraz odpowiednimi normami i posiadają odpowiednie aprobaty, koszty tych badań obciążą Zamawiającego.</w:t>
      </w:r>
    </w:p>
    <w:p w:rsidR="0082090E" w:rsidRPr="007610A9" w:rsidRDefault="0082090E" w:rsidP="00465A6F">
      <w:pPr>
        <w:rPr>
          <w:b/>
          <w:sz w:val="22"/>
          <w:szCs w:val="22"/>
        </w:rPr>
      </w:pPr>
    </w:p>
    <w:p w:rsidR="0082090E" w:rsidRPr="007610A9" w:rsidRDefault="0082090E" w:rsidP="0082090E">
      <w:pPr>
        <w:rPr>
          <w:b/>
          <w:sz w:val="22"/>
          <w:szCs w:val="22"/>
        </w:rPr>
      </w:pPr>
      <w:r w:rsidRPr="007610A9">
        <w:rPr>
          <w:b/>
          <w:sz w:val="22"/>
          <w:szCs w:val="22"/>
        </w:rPr>
        <w:t>§ 2</w:t>
      </w:r>
      <w:r w:rsidR="00ED621B" w:rsidRPr="007610A9">
        <w:rPr>
          <w:b/>
          <w:sz w:val="22"/>
          <w:szCs w:val="22"/>
        </w:rPr>
        <w:t>3</w:t>
      </w:r>
      <w:r w:rsidRPr="007610A9">
        <w:rPr>
          <w:b/>
          <w:sz w:val="22"/>
          <w:szCs w:val="22"/>
        </w:rPr>
        <w:t>.</w:t>
      </w:r>
    </w:p>
    <w:p w:rsidR="0082090E" w:rsidRPr="007610A9" w:rsidRDefault="0082090E" w:rsidP="0082090E">
      <w:pPr>
        <w:rPr>
          <w:b/>
          <w:sz w:val="22"/>
          <w:szCs w:val="22"/>
        </w:rPr>
      </w:pPr>
      <w:r w:rsidRPr="007610A9">
        <w:rPr>
          <w:b/>
          <w:sz w:val="22"/>
          <w:szCs w:val="22"/>
        </w:rPr>
        <w:t>USUWANIE NIEPRAWIDŁOWOŚCI I WAD STWIERDZONYCH W CZASIE ROBÓT.</w:t>
      </w:r>
    </w:p>
    <w:p w:rsidR="0082090E" w:rsidRPr="007610A9" w:rsidRDefault="0082090E" w:rsidP="00DC69FB">
      <w:pPr>
        <w:numPr>
          <w:ilvl w:val="0"/>
          <w:numId w:val="44"/>
        </w:numPr>
        <w:jc w:val="both"/>
        <w:rPr>
          <w:sz w:val="22"/>
          <w:szCs w:val="22"/>
        </w:rPr>
      </w:pPr>
      <w:r w:rsidRPr="007610A9">
        <w:rPr>
          <w:sz w:val="22"/>
          <w:szCs w:val="22"/>
        </w:rPr>
        <w:lastRenderedPageBreak/>
        <w:t xml:space="preserve">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w:t>
      </w:r>
      <w:r w:rsidR="00FB3170" w:rsidRPr="007610A9">
        <w:rPr>
          <w:sz w:val="22"/>
          <w:szCs w:val="22"/>
        </w:rPr>
        <w:t xml:space="preserve">3 </w:t>
      </w:r>
      <w:r w:rsidRPr="007610A9">
        <w:rPr>
          <w:sz w:val="22"/>
          <w:szCs w:val="22"/>
        </w:rPr>
        <w:t>dni roboczych. Koszt usunięcia nieprawidłowości lub Wad ponosi Wykonawca.</w:t>
      </w:r>
    </w:p>
    <w:p w:rsidR="0082090E" w:rsidRPr="007610A9" w:rsidRDefault="0082090E" w:rsidP="00DC69FB">
      <w:pPr>
        <w:numPr>
          <w:ilvl w:val="0"/>
          <w:numId w:val="44"/>
        </w:numPr>
        <w:jc w:val="both"/>
        <w:rPr>
          <w:sz w:val="22"/>
          <w:szCs w:val="22"/>
        </w:rPr>
      </w:pPr>
      <w:r w:rsidRPr="007610A9">
        <w:rPr>
          <w:sz w:val="22"/>
          <w:szCs w:val="22"/>
        </w:rPr>
        <w:t>Jeżeli dla ustalenia wystąpienia Wad i ich przyczyn niezbędne jest dokonanie prób, badań, odkryć lub ekspertyz, Inspektor nadzoru inwestorskiego może polecić Wykonawcy dokonanie tych czynności na koszt Wykonawcy.</w:t>
      </w:r>
    </w:p>
    <w:p w:rsidR="0082090E" w:rsidRPr="007610A9" w:rsidRDefault="0082090E" w:rsidP="00DC69FB">
      <w:pPr>
        <w:numPr>
          <w:ilvl w:val="0"/>
          <w:numId w:val="44"/>
        </w:numPr>
        <w:jc w:val="both"/>
        <w:rPr>
          <w:sz w:val="22"/>
          <w:szCs w:val="22"/>
        </w:rPr>
      </w:pPr>
      <w:r w:rsidRPr="007610A9">
        <w:rPr>
          <w:sz w:val="22"/>
          <w:szCs w:val="22"/>
        </w:rPr>
        <w:t>Jeżeli próby, badania, odkrycia, ekspertyzy nie potwierdzą wadliwości robót, Zamawiający zwraca Wykonawcy koszty ich przeprowadzenia.</w:t>
      </w:r>
    </w:p>
    <w:p w:rsidR="0082090E" w:rsidRPr="007610A9" w:rsidRDefault="0082090E" w:rsidP="00DC69FB">
      <w:pPr>
        <w:numPr>
          <w:ilvl w:val="0"/>
          <w:numId w:val="44"/>
        </w:numPr>
        <w:jc w:val="both"/>
        <w:rPr>
          <w:sz w:val="22"/>
          <w:szCs w:val="22"/>
        </w:rPr>
      </w:pPr>
      <w:r w:rsidRPr="007610A9">
        <w:rPr>
          <w:sz w:val="22"/>
          <w:szCs w:val="22"/>
        </w:rPr>
        <w:t>Jeżeli Wykonawca nie usunie Wady w terminie wyznaczonym zgodnie z ust. 1 Zamawiający może zlecić usunięcie Wady przez osoby trzecie na koszt i ryzyko Wykonawcy (wykonanie zastępcze) i potrącić poniesione w związku z tym wydatki z wynagrodzenia Wykonawcy.</w:t>
      </w:r>
    </w:p>
    <w:p w:rsidR="0082090E" w:rsidRPr="007610A9" w:rsidRDefault="0082090E" w:rsidP="00465A6F">
      <w:pPr>
        <w:rPr>
          <w:b/>
          <w:sz w:val="22"/>
          <w:szCs w:val="22"/>
        </w:rPr>
      </w:pPr>
    </w:p>
    <w:p w:rsidR="00E435AF" w:rsidRPr="00267619" w:rsidRDefault="00E435AF" w:rsidP="00E435AF">
      <w:pPr>
        <w:rPr>
          <w:b/>
          <w:sz w:val="22"/>
          <w:szCs w:val="22"/>
        </w:rPr>
      </w:pPr>
      <w:r w:rsidRPr="00267619">
        <w:rPr>
          <w:b/>
          <w:sz w:val="22"/>
          <w:szCs w:val="22"/>
        </w:rPr>
        <w:t>§ 2</w:t>
      </w:r>
      <w:r w:rsidR="00ED621B" w:rsidRPr="00267619">
        <w:rPr>
          <w:b/>
          <w:sz w:val="22"/>
          <w:szCs w:val="22"/>
        </w:rPr>
        <w:t>4</w:t>
      </w:r>
      <w:r w:rsidRPr="00267619">
        <w:rPr>
          <w:b/>
          <w:sz w:val="22"/>
          <w:szCs w:val="22"/>
        </w:rPr>
        <w:t>.</w:t>
      </w:r>
    </w:p>
    <w:p w:rsidR="00E435AF" w:rsidRPr="00267619" w:rsidRDefault="00E435AF" w:rsidP="00E435AF">
      <w:pPr>
        <w:rPr>
          <w:b/>
          <w:sz w:val="22"/>
          <w:szCs w:val="22"/>
        </w:rPr>
      </w:pPr>
      <w:r w:rsidRPr="00267619">
        <w:rPr>
          <w:b/>
          <w:sz w:val="22"/>
          <w:szCs w:val="22"/>
        </w:rPr>
        <w:t>ODBIORY.</w:t>
      </w:r>
    </w:p>
    <w:p w:rsidR="00E435AF" w:rsidRPr="00267619" w:rsidRDefault="00E435AF" w:rsidP="00DC69FB">
      <w:pPr>
        <w:numPr>
          <w:ilvl w:val="0"/>
          <w:numId w:val="45"/>
        </w:numPr>
        <w:jc w:val="both"/>
        <w:rPr>
          <w:sz w:val="22"/>
          <w:szCs w:val="22"/>
        </w:rPr>
      </w:pPr>
      <w:r w:rsidRPr="00267619">
        <w:rPr>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rsidR="00E435AF" w:rsidRPr="00267619" w:rsidRDefault="00E435AF" w:rsidP="00DC69FB">
      <w:pPr>
        <w:numPr>
          <w:ilvl w:val="0"/>
          <w:numId w:val="45"/>
        </w:numPr>
        <w:jc w:val="both"/>
        <w:rPr>
          <w:sz w:val="22"/>
          <w:szCs w:val="22"/>
        </w:rPr>
      </w:pPr>
      <w:r w:rsidRPr="00267619">
        <w:rPr>
          <w:sz w:val="22"/>
          <w:szCs w:val="22"/>
        </w:rPr>
        <w:t xml:space="preserve">Wykonawca zgłasza gotowość do odbioru robót zanikających i ulegających zakryciu wpisem do Dziennika budowy i jednocześnie zawiadamia o tej gotowości Inspektora nadzoru inwestorskiego. </w:t>
      </w:r>
    </w:p>
    <w:p w:rsidR="00E435AF" w:rsidRPr="00267619" w:rsidRDefault="00E435AF" w:rsidP="00DC69FB">
      <w:pPr>
        <w:numPr>
          <w:ilvl w:val="0"/>
          <w:numId w:val="45"/>
        </w:numPr>
        <w:jc w:val="both"/>
        <w:rPr>
          <w:sz w:val="22"/>
          <w:szCs w:val="22"/>
        </w:rPr>
      </w:pPr>
      <w:r w:rsidRPr="00267619">
        <w:rPr>
          <w:sz w:val="22"/>
          <w:szCs w:val="22"/>
        </w:rPr>
        <w:t xml:space="preserve">Inspektor nadzoru inwestorskiego dokonuje odbioru zgłoszonych przez Wykonawcę robót zanikających i ulegających zakryciu niezwłocznie, nie później jednak niż </w:t>
      </w:r>
      <w:r w:rsidR="00D52A9C" w:rsidRPr="00267619">
        <w:rPr>
          <w:sz w:val="22"/>
          <w:szCs w:val="22"/>
        </w:rPr>
        <w:t xml:space="preserve"> 3  </w:t>
      </w:r>
      <w:r w:rsidR="00E22A8C" w:rsidRPr="00267619">
        <w:rPr>
          <w:sz w:val="22"/>
          <w:szCs w:val="22"/>
        </w:rPr>
        <w:t xml:space="preserve">dni </w:t>
      </w:r>
      <w:r w:rsidRPr="00267619">
        <w:rPr>
          <w:sz w:val="22"/>
          <w:szCs w:val="22"/>
        </w:rPr>
        <w:t>od daty zgłoszenia gotowości do odbioru i potwierdza odbiór robót Protokołem odbioru robót zanikających i ulegających zakryciu oraz wpisem do Dziennika budowy.</w:t>
      </w:r>
    </w:p>
    <w:p w:rsidR="00E435AF" w:rsidRPr="00267619" w:rsidRDefault="00E435AF" w:rsidP="00DC69FB">
      <w:pPr>
        <w:numPr>
          <w:ilvl w:val="0"/>
          <w:numId w:val="45"/>
        </w:numPr>
        <w:jc w:val="both"/>
        <w:rPr>
          <w:sz w:val="22"/>
          <w:szCs w:val="22"/>
        </w:rPr>
      </w:pPr>
      <w:r w:rsidRPr="00267619">
        <w:rPr>
          <w:sz w:val="22"/>
          <w:szCs w:val="22"/>
        </w:rPr>
        <w:t xml:space="preserve">Jeżeli Inspektor nadzoru inwestorskiego uzna odbiór robót zanikających lub ulegających zakryciu za zbędny, jest zobowiązany powiadomić o tym Wykonawcę niezwłocznie, nie później niż w terminie określonym w </w:t>
      </w:r>
      <w:r w:rsidR="00572E69" w:rsidRPr="00267619">
        <w:rPr>
          <w:sz w:val="22"/>
          <w:szCs w:val="22"/>
        </w:rPr>
        <w:t>ust. 3</w:t>
      </w:r>
      <w:r w:rsidRPr="00267619">
        <w:rPr>
          <w:sz w:val="22"/>
          <w:szCs w:val="22"/>
        </w:rPr>
        <w:t xml:space="preserve">. </w:t>
      </w:r>
    </w:p>
    <w:p w:rsidR="00E435AF" w:rsidRPr="00267619" w:rsidRDefault="00E435AF" w:rsidP="00DC69FB">
      <w:pPr>
        <w:numPr>
          <w:ilvl w:val="0"/>
          <w:numId w:val="45"/>
        </w:numPr>
        <w:jc w:val="both"/>
        <w:rPr>
          <w:sz w:val="22"/>
          <w:szCs w:val="22"/>
        </w:rPr>
      </w:pPr>
      <w:r w:rsidRPr="00267619">
        <w:rPr>
          <w:sz w:val="22"/>
          <w:szCs w:val="22"/>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E435AF" w:rsidRPr="00267619" w:rsidRDefault="00E435AF" w:rsidP="00DC69FB">
      <w:pPr>
        <w:numPr>
          <w:ilvl w:val="0"/>
          <w:numId w:val="45"/>
        </w:numPr>
        <w:jc w:val="both"/>
        <w:rPr>
          <w:sz w:val="22"/>
          <w:szCs w:val="22"/>
        </w:rPr>
      </w:pPr>
      <w:r w:rsidRPr="00267619">
        <w:rPr>
          <w:sz w:val="22"/>
          <w:szCs w:val="22"/>
        </w:rPr>
        <w:t>Odbiór częściowy robót jest dokonywany w celu prowadzenia częściowych rozliczeń za wykonane roboty.</w:t>
      </w:r>
      <w:r w:rsidR="00FD2D2C" w:rsidRPr="00267619">
        <w:rPr>
          <w:sz w:val="22"/>
          <w:szCs w:val="22"/>
        </w:rPr>
        <w:t xml:space="preserve"> Odbiory częściowe prowadzone będą co 2 miesiące zgodnie z zatwierdzonym harmonogramem rzeczowo finansowym.</w:t>
      </w:r>
    </w:p>
    <w:p w:rsidR="00E435AF" w:rsidRPr="00267619" w:rsidRDefault="00E435AF" w:rsidP="00DC69FB">
      <w:pPr>
        <w:numPr>
          <w:ilvl w:val="0"/>
          <w:numId w:val="45"/>
        </w:numPr>
        <w:jc w:val="both"/>
        <w:rPr>
          <w:sz w:val="22"/>
          <w:szCs w:val="22"/>
        </w:rPr>
      </w:pPr>
      <w:r w:rsidRPr="00267619">
        <w:rPr>
          <w:sz w:val="22"/>
          <w:szCs w:val="22"/>
        </w:rPr>
        <w:t>Po zakończeniu wykonania części robót, Wykonawca zgłasza gotowość do odbioru części robót</w:t>
      </w:r>
      <w:r w:rsidR="003D2E5B" w:rsidRPr="00267619">
        <w:rPr>
          <w:sz w:val="22"/>
          <w:szCs w:val="22"/>
        </w:rPr>
        <w:t xml:space="preserve"> (rozliczenia okresowe)</w:t>
      </w:r>
      <w:r w:rsidRPr="00267619">
        <w:rPr>
          <w:sz w:val="22"/>
          <w:szCs w:val="22"/>
        </w:rPr>
        <w:t xml:space="preserve"> poprzez odpowiedni wpis do Dziennika budowy, powiadamia o gotowości do odbioru Inspektora nadzoru inwestorskiego oraz przedstawia Inspektorowi nadzoru inwestorskiego dokumenty rozliczeniowe, </w:t>
      </w:r>
      <w:r w:rsidR="001267C8" w:rsidRPr="00267619">
        <w:rPr>
          <w:sz w:val="22"/>
          <w:szCs w:val="22"/>
        </w:rPr>
        <w:t>zgodnie z § 2</w:t>
      </w:r>
      <w:r w:rsidR="00C556FF" w:rsidRPr="00267619">
        <w:rPr>
          <w:sz w:val="22"/>
          <w:szCs w:val="22"/>
        </w:rPr>
        <w:t>7</w:t>
      </w:r>
      <w:r w:rsidR="001267C8" w:rsidRPr="00267619">
        <w:rPr>
          <w:sz w:val="22"/>
          <w:szCs w:val="22"/>
        </w:rPr>
        <w:t xml:space="preserve"> ust 1 Umowy.</w:t>
      </w:r>
    </w:p>
    <w:p w:rsidR="00E435AF" w:rsidRPr="00267619" w:rsidRDefault="00E435AF" w:rsidP="00DC69FB">
      <w:pPr>
        <w:numPr>
          <w:ilvl w:val="0"/>
          <w:numId w:val="45"/>
        </w:numPr>
        <w:jc w:val="both"/>
        <w:rPr>
          <w:sz w:val="22"/>
          <w:szCs w:val="22"/>
        </w:rPr>
      </w:pPr>
      <w:r w:rsidRPr="00267619">
        <w:rPr>
          <w:sz w:val="22"/>
          <w:szCs w:val="22"/>
        </w:rPr>
        <w:t xml:space="preserve">Dokonanie Odbioru częściowego następuje Protokołem odbioru częściowego na podstawie sporządzonego przez </w:t>
      </w:r>
      <w:r w:rsidR="00876CC1" w:rsidRPr="00267619">
        <w:rPr>
          <w:sz w:val="22"/>
          <w:szCs w:val="22"/>
        </w:rPr>
        <w:t>Wykonawcę</w:t>
      </w:r>
      <w:r w:rsidRPr="00267619">
        <w:rPr>
          <w:sz w:val="22"/>
          <w:szCs w:val="22"/>
        </w:rPr>
        <w:t xml:space="preserve"> i akceptowanego przez Inspektora nadzoru inwestorskiego, </w:t>
      </w:r>
      <w:r w:rsidR="00E66615" w:rsidRPr="00267619">
        <w:rPr>
          <w:sz w:val="22"/>
          <w:szCs w:val="22"/>
        </w:rPr>
        <w:t xml:space="preserve">oraz </w:t>
      </w:r>
      <w:r w:rsidR="0000627C" w:rsidRPr="00267619">
        <w:rPr>
          <w:sz w:val="22"/>
          <w:szCs w:val="22"/>
        </w:rPr>
        <w:t>dokumentów</w:t>
      </w:r>
      <w:r w:rsidR="00E03278" w:rsidRPr="00267619">
        <w:rPr>
          <w:sz w:val="22"/>
          <w:szCs w:val="22"/>
        </w:rPr>
        <w:t xml:space="preserve"> (w tym Kosztorysów zamiennych)</w:t>
      </w:r>
      <w:r w:rsidR="0000627C" w:rsidRPr="00267619">
        <w:rPr>
          <w:sz w:val="22"/>
          <w:szCs w:val="22"/>
        </w:rPr>
        <w:t>,</w:t>
      </w:r>
      <w:r w:rsidR="00E03278" w:rsidRPr="00267619">
        <w:rPr>
          <w:sz w:val="22"/>
          <w:szCs w:val="22"/>
        </w:rPr>
        <w:t>,</w:t>
      </w:r>
      <w:r w:rsidRPr="00267619">
        <w:rPr>
          <w:sz w:val="22"/>
          <w:szCs w:val="22"/>
        </w:rPr>
        <w:t xml:space="preserve"> w terminie </w:t>
      </w:r>
      <w:r w:rsidR="00E22A8C" w:rsidRPr="00267619">
        <w:rPr>
          <w:sz w:val="22"/>
          <w:szCs w:val="22"/>
        </w:rPr>
        <w:t xml:space="preserve">5 </w:t>
      </w:r>
      <w:r w:rsidRPr="00267619">
        <w:rPr>
          <w:sz w:val="22"/>
          <w:szCs w:val="22"/>
        </w:rPr>
        <w:t xml:space="preserve">dni roboczych licząc od dnia zgłoszenia przez Wykonawcę gotowości do odbioru. </w:t>
      </w:r>
    </w:p>
    <w:p w:rsidR="00E435AF" w:rsidRPr="00267619" w:rsidRDefault="00E03278" w:rsidP="00DC69FB">
      <w:pPr>
        <w:numPr>
          <w:ilvl w:val="0"/>
          <w:numId w:val="45"/>
        </w:numPr>
        <w:jc w:val="both"/>
        <w:rPr>
          <w:sz w:val="22"/>
          <w:szCs w:val="22"/>
        </w:rPr>
      </w:pPr>
      <w:r w:rsidRPr="00267619">
        <w:rPr>
          <w:sz w:val="22"/>
          <w:szCs w:val="22"/>
        </w:rPr>
        <w:t>Kosztorysy zamienne</w:t>
      </w:r>
      <w:r w:rsidR="00E435AF" w:rsidRPr="00267619">
        <w:rPr>
          <w:sz w:val="22"/>
          <w:szCs w:val="22"/>
        </w:rPr>
        <w:t>, o który</w:t>
      </w:r>
      <w:r w:rsidRPr="00267619">
        <w:rPr>
          <w:sz w:val="22"/>
          <w:szCs w:val="22"/>
        </w:rPr>
        <w:t xml:space="preserve">ch </w:t>
      </w:r>
      <w:r w:rsidR="00E435AF" w:rsidRPr="00267619">
        <w:rPr>
          <w:sz w:val="22"/>
          <w:szCs w:val="22"/>
        </w:rPr>
        <w:t xml:space="preserve">mowa w </w:t>
      </w:r>
      <w:r w:rsidR="00572E69" w:rsidRPr="00267619">
        <w:rPr>
          <w:sz w:val="22"/>
          <w:szCs w:val="22"/>
        </w:rPr>
        <w:t>ust. 8</w:t>
      </w:r>
      <w:r w:rsidR="00E435AF" w:rsidRPr="00267619">
        <w:rPr>
          <w:sz w:val="22"/>
          <w:szCs w:val="22"/>
        </w:rPr>
        <w:t xml:space="preserve">, </w:t>
      </w:r>
      <w:r w:rsidRPr="00267619">
        <w:rPr>
          <w:sz w:val="22"/>
          <w:szCs w:val="22"/>
        </w:rPr>
        <w:t xml:space="preserve">są </w:t>
      </w:r>
      <w:r w:rsidR="00E435AF" w:rsidRPr="00267619">
        <w:rPr>
          <w:sz w:val="22"/>
          <w:szCs w:val="22"/>
        </w:rPr>
        <w:t>akceptowan</w:t>
      </w:r>
      <w:r w:rsidRPr="00267619">
        <w:rPr>
          <w:sz w:val="22"/>
          <w:szCs w:val="22"/>
        </w:rPr>
        <w:t>e</w:t>
      </w:r>
      <w:r w:rsidR="00E435AF" w:rsidRPr="00267619">
        <w:rPr>
          <w:sz w:val="22"/>
          <w:szCs w:val="22"/>
        </w:rPr>
        <w:t xml:space="preserve"> i korygowan</w:t>
      </w:r>
      <w:r w:rsidRPr="00267619">
        <w:rPr>
          <w:sz w:val="22"/>
          <w:szCs w:val="22"/>
        </w:rPr>
        <w:t>e</w:t>
      </w:r>
      <w:r w:rsidR="00E435AF" w:rsidRPr="00267619">
        <w:rPr>
          <w:sz w:val="22"/>
          <w:szCs w:val="22"/>
        </w:rPr>
        <w:t xml:space="preserve"> przez Inspektora nadzoru inwestorskiego na podstawie obmiaru rzeczywiście wykonanych i odebranych robót. </w:t>
      </w:r>
    </w:p>
    <w:p w:rsidR="00E435AF" w:rsidRPr="00267619" w:rsidRDefault="00E435AF" w:rsidP="00DC69FB">
      <w:pPr>
        <w:numPr>
          <w:ilvl w:val="0"/>
          <w:numId w:val="45"/>
        </w:numPr>
        <w:jc w:val="both"/>
        <w:rPr>
          <w:sz w:val="22"/>
          <w:szCs w:val="22"/>
        </w:rPr>
      </w:pPr>
      <w:r w:rsidRPr="00267619">
        <w:rPr>
          <w:sz w:val="22"/>
          <w:szCs w:val="22"/>
        </w:rPr>
        <w:t>Odbiór końcowy</w:t>
      </w:r>
      <w:r w:rsidR="0052717A" w:rsidRPr="00267619">
        <w:rPr>
          <w:sz w:val="22"/>
          <w:szCs w:val="22"/>
        </w:rPr>
        <w:t xml:space="preserve"> robót</w:t>
      </w:r>
      <w:r w:rsidRPr="00267619">
        <w:rPr>
          <w:sz w:val="22"/>
          <w:szCs w:val="22"/>
        </w:rPr>
        <w:t xml:space="preserve"> jest dokonywany po zakończeniu przez Wykonawcę całości Robót </w:t>
      </w:r>
      <w:r w:rsidRPr="00267619">
        <w:rPr>
          <w:sz w:val="22"/>
          <w:szCs w:val="22"/>
        </w:rPr>
        <w:lastRenderedPageBreak/>
        <w:t xml:space="preserve">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rsidR="00E435AF" w:rsidRPr="00267619" w:rsidRDefault="00E435AF" w:rsidP="00DC69FB">
      <w:pPr>
        <w:numPr>
          <w:ilvl w:val="0"/>
          <w:numId w:val="45"/>
        </w:numPr>
        <w:jc w:val="both"/>
        <w:rPr>
          <w:sz w:val="22"/>
          <w:szCs w:val="22"/>
        </w:rPr>
      </w:pPr>
      <w:r w:rsidRPr="00267619">
        <w:rPr>
          <w:sz w:val="22"/>
          <w:szCs w:val="22"/>
        </w:rPr>
        <w:t>Przed zgłoszeniem gotowości do Odbioru końcowego</w:t>
      </w:r>
      <w:r w:rsidR="0052717A" w:rsidRPr="00267619">
        <w:rPr>
          <w:sz w:val="22"/>
          <w:szCs w:val="22"/>
        </w:rPr>
        <w:t xml:space="preserve"> robót</w:t>
      </w:r>
      <w:r w:rsidRPr="00267619">
        <w:rPr>
          <w:sz w:val="22"/>
          <w:szCs w:val="22"/>
        </w:rPr>
        <w:t xml:space="preserve"> Wykonawca przeprowadza wszystkie wymagane prawem próby i sprawdzenia, zawiadamiając o nich uprzednio Zamawiającego wpisem do Dziennika budowy w terminie umożliwiającym udział przedstawicieli Zamawiającego w próbach i sprawdzeniach.</w:t>
      </w:r>
    </w:p>
    <w:p w:rsidR="00E435AF" w:rsidRPr="00267619" w:rsidRDefault="00E435AF" w:rsidP="00DC69FB">
      <w:pPr>
        <w:numPr>
          <w:ilvl w:val="0"/>
          <w:numId w:val="45"/>
        </w:numPr>
        <w:jc w:val="both"/>
        <w:rPr>
          <w:sz w:val="22"/>
          <w:szCs w:val="22"/>
        </w:rPr>
      </w:pPr>
      <w:r w:rsidRPr="00267619">
        <w:rPr>
          <w:sz w:val="22"/>
          <w:szCs w:val="22"/>
        </w:rPr>
        <w:t>W celu dokonania odbioru końcowego</w:t>
      </w:r>
      <w:r w:rsidR="0052717A" w:rsidRPr="00267619">
        <w:rPr>
          <w:sz w:val="22"/>
          <w:szCs w:val="22"/>
        </w:rPr>
        <w:t xml:space="preserve"> robót</w:t>
      </w:r>
      <w:r w:rsidRPr="00267619">
        <w:rPr>
          <w:sz w:val="22"/>
          <w:szCs w:val="22"/>
        </w:rPr>
        <w:t xml:space="preserve">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w:t>
      </w:r>
    </w:p>
    <w:p w:rsidR="00E435AF" w:rsidRPr="00267619" w:rsidRDefault="00E435AF" w:rsidP="00DC69FB">
      <w:pPr>
        <w:numPr>
          <w:ilvl w:val="0"/>
          <w:numId w:val="45"/>
        </w:numPr>
        <w:jc w:val="both"/>
        <w:rPr>
          <w:sz w:val="22"/>
          <w:szCs w:val="22"/>
        </w:rPr>
      </w:pPr>
      <w:r w:rsidRPr="00267619">
        <w:rPr>
          <w:sz w:val="22"/>
          <w:szCs w:val="22"/>
        </w:rPr>
        <w:t>Odbiór końcowy</w:t>
      </w:r>
      <w:r w:rsidR="0052717A" w:rsidRPr="00267619">
        <w:rPr>
          <w:sz w:val="22"/>
          <w:szCs w:val="22"/>
        </w:rPr>
        <w:t xml:space="preserve"> robót</w:t>
      </w:r>
      <w:r w:rsidRPr="00267619">
        <w:rPr>
          <w:sz w:val="22"/>
          <w:szCs w:val="22"/>
        </w:rPr>
        <w:t xml:space="preserve">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E435AF" w:rsidRPr="00267619" w:rsidRDefault="00E435AF" w:rsidP="00DC69FB">
      <w:pPr>
        <w:numPr>
          <w:ilvl w:val="0"/>
          <w:numId w:val="45"/>
        </w:numPr>
        <w:jc w:val="both"/>
        <w:rPr>
          <w:sz w:val="22"/>
          <w:szCs w:val="22"/>
        </w:rPr>
      </w:pPr>
      <w:r w:rsidRPr="00267619">
        <w:rPr>
          <w:sz w:val="22"/>
          <w:szCs w:val="22"/>
        </w:rPr>
        <w:t xml:space="preserve">O terminie odbioru Wykonawca ma obowiązek poinformowania </w:t>
      </w:r>
      <w:r w:rsidR="00BD5C7C" w:rsidRPr="00267619">
        <w:rPr>
          <w:sz w:val="22"/>
          <w:szCs w:val="22"/>
        </w:rPr>
        <w:t xml:space="preserve">wszystkich rodzajów </w:t>
      </w:r>
      <w:r w:rsidRPr="00267619">
        <w:rPr>
          <w:sz w:val="22"/>
          <w:szCs w:val="22"/>
        </w:rPr>
        <w:t>Podwykonawców, przy udziale których wykonał przedmiot Umowy.</w:t>
      </w:r>
    </w:p>
    <w:p w:rsidR="00E435AF" w:rsidRPr="00267619" w:rsidRDefault="00E435AF" w:rsidP="00DC69FB">
      <w:pPr>
        <w:numPr>
          <w:ilvl w:val="0"/>
          <w:numId w:val="45"/>
        </w:numPr>
        <w:jc w:val="both"/>
        <w:rPr>
          <w:sz w:val="22"/>
          <w:szCs w:val="22"/>
        </w:rPr>
      </w:pPr>
      <w:r w:rsidRPr="00267619">
        <w:rPr>
          <w:sz w:val="22"/>
          <w:szCs w:val="22"/>
        </w:rPr>
        <w:t>Przystąpienie do Odbioru końcowego</w:t>
      </w:r>
      <w:r w:rsidR="0052717A" w:rsidRPr="00267619">
        <w:rPr>
          <w:sz w:val="22"/>
          <w:szCs w:val="22"/>
        </w:rPr>
        <w:t xml:space="preserve"> robót</w:t>
      </w:r>
      <w:r w:rsidRPr="00267619">
        <w:rPr>
          <w:sz w:val="22"/>
          <w:szCs w:val="22"/>
        </w:rPr>
        <w:t xml:space="preserve"> następuje w terminie nie dłuższym niż </w:t>
      </w:r>
      <w:r w:rsidR="0052717A" w:rsidRPr="00267619">
        <w:rPr>
          <w:sz w:val="22"/>
          <w:szCs w:val="22"/>
        </w:rPr>
        <w:t xml:space="preserve">5 </w:t>
      </w:r>
      <w:r w:rsidRPr="00267619">
        <w:rPr>
          <w:sz w:val="22"/>
          <w:szCs w:val="22"/>
        </w:rPr>
        <w:t xml:space="preserve">dni roboczych od dnia zgłoszenia robót do odbioru wpisem do Dziennika budowy. </w:t>
      </w:r>
    </w:p>
    <w:p w:rsidR="00E435AF" w:rsidRPr="00267619" w:rsidRDefault="00E435AF" w:rsidP="00DC69FB">
      <w:pPr>
        <w:numPr>
          <w:ilvl w:val="0"/>
          <w:numId w:val="45"/>
        </w:numPr>
        <w:jc w:val="both"/>
        <w:rPr>
          <w:sz w:val="22"/>
          <w:szCs w:val="22"/>
        </w:rPr>
      </w:pPr>
      <w:r w:rsidRPr="00267619">
        <w:rPr>
          <w:sz w:val="22"/>
          <w:szCs w:val="22"/>
        </w:rPr>
        <w:t>Jeżeli w toku czynności Odbioru końcowego</w:t>
      </w:r>
      <w:r w:rsidR="0052717A" w:rsidRPr="00267619">
        <w:rPr>
          <w:sz w:val="22"/>
          <w:szCs w:val="22"/>
        </w:rPr>
        <w:t xml:space="preserve"> robót</w:t>
      </w:r>
      <w:r w:rsidRPr="00267619">
        <w:rPr>
          <w:sz w:val="22"/>
          <w:szCs w:val="22"/>
        </w:rPr>
        <w:t xml:space="preserve">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w:t>
      </w:r>
      <w:r w:rsidR="0052717A" w:rsidRPr="00267619">
        <w:rPr>
          <w:sz w:val="22"/>
          <w:szCs w:val="22"/>
        </w:rPr>
        <w:t xml:space="preserve"> robót</w:t>
      </w:r>
      <w:r w:rsidRPr="00267619">
        <w:rPr>
          <w:sz w:val="22"/>
          <w:szCs w:val="22"/>
        </w:rPr>
        <w:t>, wyznaczając Wykonawcy termin do wykonania robót, usunięcia Wad lub przeprowadzenia prób i sprawdzeń, uwzględniający złożoność ich techniczną, a po jego upływie powrócić do wykonywania czynności Odbioru końcowego</w:t>
      </w:r>
      <w:r w:rsidR="0052717A" w:rsidRPr="00267619">
        <w:rPr>
          <w:sz w:val="22"/>
          <w:szCs w:val="22"/>
        </w:rPr>
        <w:t xml:space="preserve"> robót</w:t>
      </w:r>
      <w:r w:rsidRPr="00267619">
        <w:rPr>
          <w:sz w:val="22"/>
          <w:szCs w:val="22"/>
        </w:rPr>
        <w:t xml:space="preserve">. </w:t>
      </w:r>
    </w:p>
    <w:p w:rsidR="00E435AF" w:rsidRPr="00267619" w:rsidRDefault="00E435AF" w:rsidP="00DC69FB">
      <w:pPr>
        <w:numPr>
          <w:ilvl w:val="0"/>
          <w:numId w:val="45"/>
        </w:numPr>
        <w:jc w:val="both"/>
        <w:rPr>
          <w:sz w:val="22"/>
          <w:szCs w:val="22"/>
        </w:rPr>
      </w:pPr>
      <w:r w:rsidRPr="00267619">
        <w:rPr>
          <w:sz w:val="22"/>
          <w:szCs w:val="22"/>
        </w:rPr>
        <w:t>Komisja sporządza Protokół Odbioru końcowego robót.</w:t>
      </w:r>
    </w:p>
    <w:p w:rsidR="004B0C47" w:rsidRPr="00267619" w:rsidRDefault="004B0C47" w:rsidP="00DC69FB">
      <w:pPr>
        <w:numPr>
          <w:ilvl w:val="0"/>
          <w:numId w:val="45"/>
        </w:numPr>
        <w:jc w:val="both"/>
        <w:rPr>
          <w:sz w:val="22"/>
          <w:szCs w:val="22"/>
        </w:rPr>
      </w:pPr>
      <w:r w:rsidRPr="00267619">
        <w:rPr>
          <w:sz w:val="22"/>
          <w:szCs w:val="22"/>
        </w:rPr>
        <w:t>Jeżeli w toku czynności odbioru końcowego robót zostaną stwierdzone Wady:</w:t>
      </w:r>
    </w:p>
    <w:p w:rsidR="004B0C47" w:rsidRPr="00267619" w:rsidRDefault="004B0C47" w:rsidP="00DC69FB">
      <w:pPr>
        <w:numPr>
          <w:ilvl w:val="0"/>
          <w:numId w:val="98"/>
        </w:numPr>
        <w:jc w:val="both"/>
        <w:rPr>
          <w:sz w:val="22"/>
          <w:szCs w:val="22"/>
        </w:rPr>
      </w:pPr>
      <w:r w:rsidRPr="00267619">
        <w:rPr>
          <w:sz w:val="22"/>
          <w:szCs w:val="22"/>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w:t>
      </w:r>
    </w:p>
    <w:p w:rsidR="004B0C47" w:rsidRPr="00267619" w:rsidRDefault="004B0C47" w:rsidP="00DC69FB">
      <w:pPr>
        <w:numPr>
          <w:ilvl w:val="0"/>
          <w:numId w:val="98"/>
        </w:numPr>
        <w:jc w:val="both"/>
        <w:rPr>
          <w:sz w:val="22"/>
          <w:szCs w:val="22"/>
        </w:rPr>
      </w:pPr>
      <w:r w:rsidRPr="00267619">
        <w:rPr>
          <w:sz w:val="22"/>
          <w:szCs w:val="22"/>
        </w:rPr>
        <w:t xml:space="preserve">nienadające się do usunięcia to Zamawiający może: </w:t>
      </w:r>
    </w:p>
    <w:p w:rsidR="004B0C47" w:rsidRPr="00267619" w:rsidRDefault="004B0C47" w:rsidP="00DC69FB">
      <w:pPr>
        <w:numPr>
          <w:ilvl w:val="0"/>
          <w:numId w:val="99"/>
        </w:numPr>
        <w:jc w:val="both"/>
        <w:rPr>
          <w:sz w:val="22"/>
          <w:szCs w:val="22"/>
        </w:rPr>
      </w:pPr>
      <w:r w:rsidRPr="00267619">
        <w:rPr>
          <w:sz w:val="22"/>
          <w:szCs w:val="22"/>
        </w:rPr>
        <w:t xml:space="preserve">jeżeli Wady umożliwiają użytkowanie obiektu </w:t>
      </w:r>
      <w:r w:rsidR="00C919CF" w:rsidRPr="00267619">
        <w:rPr>
          <w:sz w:val="22"/>
          <w:szCs w:val="22"/>
        </w:rPr>
        <w:t>zgodnie</w:t>
      </w:r>
      <w:r w:rsidRPr="00267619">
        <w:rPr>
          <w:sz w:val="22"/>
          <w:szCs w:val="22"/>
        </w:rPr>
        <w:t xml:space="preserve"> z jego przeznaczeniem, obniżyć wynagrodzeni Wykonawcy odpowiednio do utraconej wartości użytkowej, estetycznej i technicznej;</w:t>
      </w:r>
    </w:p>
    <w:p w:rsidR="004B0C47" w:rsidRPr="00267619" w:rsidRDefault="004B0C47" w:rsidP="00DC69FB">
      <w:pPr>
        <w:numPr>
          <w:ilvl w:val="0"/>
          <w:numId w:val="99"/>
        </w:numPr>
        <w:jc w:val="both"/>
        <w:rPr>
          <w:sz w:val="22"/>
          <w:szCs w:val="22"/>
        </w:rPr>
      </w:pPr>
      <w:r w:rsidRPr="00267619">
        <w:rPr>
          <w:sz w:val="22"/>
          <w:szCs w:val="22"/>
        </w:rPr>
        <w:t xml:space="preserve">jeżeli Wady uniemożliwiają użytkowanie </w:t>
      </w:r>
      <w:r w:rsidR="00C919CF" w:rsidRPr="00267619">
        <w:rPr>
          <w:sz w:val="22"/>
          <w:szCs w:val="22"/>
        </w:rPr>
        <w:t xml:space="preserve">wykonanych elementów obiektu zgodnie z przeznaczeniem, to Zamawiający może żądać rozebrania elementów obiektu z Wadami na koszt i ryzyko Wykonawcy oraz ponownego ich wykonania bez dodatkowego wynagrodzenia. Zamawiający wyznaczy odpowiedni termin na usunięcie Wad, a fakt ich usunięcia zostanie stwierdzony protokolarnie. </w:t>
      </w:r>
    </w:p>
    <w:p w:rsidR="00C919CF" w:rsidRPr="00267619" w:rsidRDefault="00E435AF" w:rsidP="00DC69FB">
      <w:pPr>
        <w:numPr>
          <w:ilvl w:val="0"/>
          <w:numId w:val="45"/>
        </w:numPr>
        <w:jc w:val="both"/>
        <w:rPr>
          <w:sz w:val="22"/>
          <w:szCs w:val="22"/>
        </w:rPr>
      </w:pPr>
      <w:r w:rsidRPr="00267619">
        <w:rPr>
          <w:sz w:val="22"/>
          <w:szCs w:val="22"/>
        </w:rPr>
        <w:t>Za dzień faktycznego Odbioru końcowego</w:t>
      </w:r>
      <w:r w:rsidR="00C919CF" w:rsidRPr="00267619">
        <w:rPr>
          <w:sz w:val="22"/>
          <w:szCs w:val="22"/>
        </w:rPr>
        <w:t xml:space="preserve"> robót</w:t>
      </w:r>
      <w:r w:rsidRPr="00267619">
        <w:rPr>
          <w:sz w:val="22"/>
          <w:szCs w:val="22"/>
        </w:rPr>
        <w:t xml:space="preserve"> uznaje się dzień podpisania przez </w:t>
      </w:r>
      <w:r w:rsidRPr="00267619">
        <w:rPr>
          <w:sz w:val="22"/>
          <w:szCs w:val="22"/>
        </w:rPr>
        <w:lastRenderedPageBreak/>
        <w:t>upoważnionych przedstawicieli Stron Umowy Protokołu odbioru końcowego robót.</w:t>
      </w:r>
    </w:p>
    <w:p w:rsidR="00572E69" w:rsidRPr="00267619" w:rsidRDefault="00E435AF" w:rsidP="00DC69FB">
      <w:pPr>
        <w:numPr>
          <w:ilvl w:val="0"/>
          <w:numId w:val="45"/>
        </w:numPr>
        <w:jc w:val="both"/>
        <w:rPr>
          <w:sz w:val="22"/>
          <w:szCs w:val="22"/>
        </w:rPr>
      </w:pPr>
      <w:r w:rsidRPr="00267619">
        <w:rPr>
          <w:sz w:val="22"/>
          <w:szCs w:val="22"/>
        </w:rPr>
        <w:t xml:space="preserve">Przeglądy gwarancyjne przeprowadzane są: </w:t>
      </w:r>
    </w:p>
    <w:p w:rsidR="00E435AF" w:rsidRPr="00267619" w:rsidRDefault="00E435AF" w:rsidP="00DC69FB">
      <w:pPr>
        <w:numPr>
          <w:ilvl w:val="0"/>
          <w:numId w:val="46"/>
        </w:numPr>
        <w:jc w:val="both"/>
        <w:rPr>
          <w:sz w:val="22"/>
          <w:szCs w:val="22"/>
        </w:rPr>
      </w:pPr>
      <w:r w:rsidRPr="00267619">
        <w:rPr>
          <w:sz w:val="22"/>
          <w:szCs w:val="22"/>
        </w:rPr>
        <w:t xml:space="preserve">na </w:t>
      </w:r>
      <w:r w:rsidR="00556F9C" w:rsidRPr="00267619">
        <w:rPr>
          <w:sz w:val="22"/>
          <w:szCs w:val="22"/>
        </w:rPr>
        <w:t xml:space="preserve">30 </w:t>
      </w:r>
      <w:r w:rsidRPr="00267619">
        <w:rPr>
          <w:sz w:val="22"/>
          <w:szCs w:val="22"/>
        </w:rPr>
        <w:t xml:space="preserve">dni roboczych przed upływem okresu rękojmi i </w:t>
      </w:r>
    </w:p>
    <w:p w:rsidR="00E435AF" w:rsidRPr="00267619" w:rsidRDefault="00E435AF" w:rsidP="00DC69FB">
      <w:pPr>
        <w:numPr>
          <w:ilvl w:val="0"/>
          <w:numId w:val="46"/>
        </w:numPr>
        <w:jc w:val="both"/>
        <w:rPr>
          <w:sz w:val="22"/>
          <w:szCs w:val="22"/>
        </w:rPr>
      </w:pPr>
      <w:r w:rsidRPr="00267619">
        <w:rPr>
          <w:sz w:val="22"/>
          <w:szCs w:val="22"/>
        </w:rPr>
        <w:t xml:space="preserve">na </w:t>
      </w:r>
      <w:r w:rsidR="00556F9C" w:rsidRPr="00267619">
        <w:rPr>
          <w:sz w:val="22"/>
          <w:szCs w:val="22"/>
        </w:rPr>
        <w:t>30</w:t>
      </w:r>
      <w:r w:rsidRPr="00267619">
        <w:rPr>
          <w:sz w:val="22"/>
          <w:szCs w:val="22"/>
        </w:rPr>
        <w:t xml:space="preserve"> dni roboczych przed upływem okresu gwarancji jakości.</w:t>
      </w:r>
    </w:p>
    <w:p w:rsidR="00E435AF" w:rsidRPr="00267619" w:rsidRDefault="00E435AF" w:rsidP="00DC69FB">
      <w:pPr>
        <w:numPr>
          <w:ilvl w:val="0"/>
          <w:numId w:val="45"/>
        </w:numPr>
        <w:jc w:val="both"/>
        <w:rPr>
          <w:sz w:val="22"/>
          <w:szCs w:val="22"/>
        </w:rPr>
      </w:pPr>
      <w:r w:rsidRPr="00267619">
        <w:rPr>
          <w:sz w:val="22"/>
          <w:szCs w:val="22"/>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E435AF" w:rsidRPr="00267619" w:rsidRDefault="00E435AF" w:rsidP="00DC69FB">
      <w:pPr>
        <w:numPr>
          <w:ilvl w:val="0"/>
          <w:numId w:val="45"/>
        </w:numPr>
        <w:jc w:val="both"/>
        <w:rPr>
          <w:sz w:val="22"/>
          <w:szCs w:val="22"/>
        </w:rPr>
      </w:pPr>
      <w:r w:rsidRPr="00267619">
        <w:rPr>
          <w:sz w:val="22"/>
          <w:szCs w:val="22"/>
        </w:rPr>
        <w:t xml:space="preserve">Przeglądy gwarancyjne polegają na ocenie robót związanych z usunięciem Wad ujawnionych w okresie rękojmi lub gwarancji jakości. </w:t>
      </w:r>
    </w:p>
    <w:p w:rsidR="00E435AF" w:rsidRPr="00267619" w:rsidRDefault="00E435AF" w:rsidP="00DC69FB">
      <w:pPr>
        <w:numPr>
          <w:ilvl w:val="0"/>
          <w:numId w:val="45"/>
        </w:numPr>
        <w:jc w:val="both"/>
        <w:rPr>
          <w:sz w:val="22"/>
          <w:szCs w:val="22"/>
        </w:rPr>
      </w:pPr>
      <w:r w:rsidRPr="00267619">
        <w:rPr>
          <w:sz w:val="22"/>
          <w:szCs w:val="22"/>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rsidR="00E435AF" w:rsidRPr="00267619" w:rsidRDefault="00E435AF" w:rsidP="00DC69FB">
      <w:pPr>
        <w:numPr>
          <w:ilvl w:val="0"/>
          <w:numId w:val="45"/>
        </w:numPr>
        <w:jc w:val="both"/>
        <w:rPr>
          <w:sz w:val="22"/>
          <w:szCs w:val="22"/>
        </w:rPr>
      </w:pPr>
      <w:r w:rsidRPr="00267619">
        <w:rPr>
          <w:sz w:val="22"/>
          <w:szCs w:val="22"/>
        </w:rPr>
        <w:t xml:space="preserve">Odbiory gwarancyjne będą przeprowadzane w okresie gwarancji jakości i w okresie rękojmi, w ciągu </w:t>
      </w:r>
      <w:r w:rsidR="00584AA3" w:rsidRPr="00267619">
        <w:rPr>
          <w:sz w:val="22"/>
          <w:szCs w:val="22"/>
        </w:rPr>
        <w:t>30</w:t>
      </w:r>
      <w:r w:rsidR="00BD01D1" w:rsidRPr="00267619">
        <w:rPr>
          <w:sz w:val="22"/>
          <w:szCs w:val="22"/>
        </w:rPr>
        <w:t xml:space="preserve"> </w:t>
      </w:r>
      <w:r w:rsidRPr="00267619">
        <w:rPr>
          <w:sz w:val="22"/>
          <w:szCs w:val="22"/>
        </w:rPr>
        <w:t>dni przed upływem okresu gw</w:t>
      </w:r>
      <w:r w:rsidR="0082122F" w:rsidRPr="00267619">
        <w:rPr>
          <w:sz w:val="22"/>
          <w:szCs w:val="22"/>
        </w:rPr>
        <w:t xml:space="preserve">arancji oraz </w:t>
      </w:r>
      <w:r w:rsidRPr="00267619">
        <w:rPr>
          <w:sz w:val="22"/>
          <w:szCs w:val="22"/>
        </w:rPr>
        <w:t xml:space="preserve">okresu rękojmi, w celu oceny robót związanych z usunięciem Wad ujawnionych w okresie gwarancji lub rękojmi. </w:t>
      </w:r>
    </w:p>
    <w:p w:rsidR="00E435AF" w:rsidRPr="00267619" w:rsidRDefault="00E435AF" w:rsidP="00DC69FB">
      <w:pPr>
        <w:numPr>
          <w:ilvl w:val="0"/>
          <w:numId w:val="45"/>
        </w:numPr>
        <w:jc w:val="both"/>
        <w:rPr>
          <w:sz w:val="22"/>
          <w:szCs w:val="22"/>
        </w:rPr>
      </w:pPr>
      <w:r w:rsidRPr="00267619">
        <w:rPr>
          <w:sz w:val="22"/>
          <w:szCs w:val="22"/>
        </w:rPr>
        <w:t xml:space="preserve">Odbiór gwarancyjny będzie dokonywany komisyjnie przy udziale upoważnionych przedstawicieli Zamawiającego, w tym Inspektora nadzoru </w:t>
      </w:r>
      <w:r w:rsidR="00584AA3" w:rsidRPr="00267619">
        <w:rPr>
          <w:sz w:val="22"/>
          <w:szCs w:val="22"/>
        </w:rPr>
        <w:t>inwestorskiego</w:t>
      </w:r>
      <w:r w:rsidRPr="00267619">
        <w:rPr>
          <w:sz w:val="22"/>
          <w:szCs w:val="22"/>
        </w:rPr>
        <w:t xml:space="preserve"> i upoważnionych przedstawicieli Wykonawcy</w:t>
      </w:r>
      <w:r w:rsidR="00584AA3" w:rsidRPr="00267619">
        <w:rPr>
          <w:sz w:val="22"/>
          <w:szCs w:val="22"/>
        </w:rPr>
        <w:t xml:space="preserve"> w wyznaczonym przez Zamawiającego terminie</w:t>
      </w:r>
      <w:r w:rsidRPr="00267619">
        <w:rPr>
          <w:sz w:val="22"/>
          <w:szCs w:val="22"/>
        </w:rPr>
        <w:t>.</w:t>
      </w:r>
    </w:p>
    <w:p w:rsidR="00E435AF" w:rsidRPr="00267619" w:rsidRDefault="00E435AF" w:rsidP="00DC69FB">
      <w:pPr>
        <w:numPr>
          <w:ilvl w:val="0"/>
          <w:numId w:val="45"/>
        </w:numPr>
        <w:jc w:val="both"/>
        <w:rPr>
          <w:sz w:val="22"/>
          <w:szCs w:val="22"/>
        </w:rPr>
      </w:pPr>
      <w:r w:rsidRPr="00267619">
        <w:rPr>
          <w:sz w:val="22"/>
          <w:szCs w:val="22"/>
        </w:rPr>
        <w:t xml:space="preserve">Odbiór gwarancyjny potwierdzany jest Protokołem odbioru usunięcia Wad, sporządzanym po usunięciu wszystkich Wad ujawnionych w okresie rękojmi lub gwarancji. Odbioru ostatecznego dokonuje się po upływie okresu rękojmi </w:t>
      </w:r>
      <w:r w:rsidR="0082122F" w:rsidRPr="00267619">
        <w:rPr>
          <w:sz w:val="22"/>
          <w:szCs w:val="22"/>
        </w:rPr>
        <w:t xml:space="preserve">i </w:t>
      </w:r>
      <w:r w:rsidRPr="00267619">
        <w:rPr>
          <w:sz w:val="22"/>
          <w:szCs w:val="22"/>
        </w:rPr>
        <w:t xml:space="preserve">gwarancji jakości. </w:t>
      </w:r>
    </w:p>
    <w:p w:rsidR="00E435AF" w:rsidRPr="00267619" w:rsidRDefault="00E435AF" w:rsidP="00DC69FB">
      <w:pPr>
        <w:numPr>
          <w:ilvl w:val="0"/>
          <w:numId w:val="45"/>
        </w:numPr>
        <w:jc w:val="both"/>
        <w:rPr>
          <w:sz w:val="22"/>
          <w:szCs w:val="22"/>
        </w:rPr>
      </w:pPr>
      <w:r w:rsidRPr="00267619">
        <w:rPr>
          <w:sz w:val="22"/>
          <w:szCs w:val="22"/>
        </w:rPr>
        <w:t xml:space="preserve">Odbiór ostateczny służy potwierdzeniu usunięcia wszystkich Wad ujawnionych w okresie rękojmi </w:t>
      </w:r>
      <w:r w:rsidR="003169E9" w:rsidRPr="00267619">
        <w:rPr>
          <w:sz w:val="22"/>
          <w:szCs w:val="22"/>
        </w:rPr>
        <w:t xml:space="preserve">i </w:t>
      </w:r>
      <w:r w:rsidRPr="00267619">
        <w:rPr>
          <w:sz w:val="22"/>
          <w:szCs w:val="22"/>
        </w:rPr>
        <w:t xml:space="preserve">gwarancji jakości, i </w:t>
      </w:r>
      <w:r w:rsidR="00EE68C8" w:rsidRPr="00267619">
        <w:rPr>
          <w:sz w:val="22"/>
          <w:szCs w:val="22"/>
        </w:rPr>
        <w:t xml:space="preserve">potwierdzeniu wypełnienia </w:t>
      </w:r>
      <w:r w:rsidRPr="00267619">
        <w:rPr>
          <w:sz w:val="22"/>
          <w:szCs w:val="22"/>
        </w:rPr>
        <w:t xml:space="preserve">przez Wykonawcę wszystkich obowiązków wynikających z Umowy. </w:t>
      </w:r>
    </w:p>
    <w:p w:rsidR="00E435AF" w:rsidRPr="00267619" w:rsidRDefault="00E435AF" w:rsidP="00DC69FB">
      <w:pPr>
        <w:numPr>
          <w:ilvl w:val="0"/>
          <w:numId w:val="45"/>
        </w:numPr>
        <w:jc w:val="both"/>
        <w:rPr>
          <w:sz w:val="22"/>
          <w:szCs w:val="22"/>
        </w:rPr>
      </w:pPr>
      <w:r w:rsidRPr="00267619">
        <w:rPr>
          <w:sz w:val="22"/>
          <w:szCs w:val="22"/>
        </w:rPr>
        <w:t xml:space="preserve">Z Odbioru ostatecznego sporządza się przed upływem okresu rękojmi </w:t>
      </w:r>
      <w:r w:rsidR="003169E9" w:rsidRPr="00267619">
        <w:rPr>
          <w:sz w:val="22"/>
          <w:szCs w:val="22"/>
        </w:rPr>
        <w:t>i</w:t>
      </w:r>
      <w:r w:rsidRPr="00267619">
        <w:rPr>
          <w:sz w:val="22"/>
          <w:szCs w:val="22"/>
        </w:rPr>
        <w:t xml:space="preserve"> gwarancji Protokół odbioru ostatecznego.</w:t>
      </w:r>
    </w:p>
    <w:p w:rsidR="0082090E" w:rsidRPr="00267619" w:rsidRDefault="00E435AF" w:rsidP="00DC69FB">
      <w:pPr>
        <w:numPr>
          <w:ilvl w:val="0"/>
          <w:numId w:val="45"/>
        </w:numPr>
        <w:jc w:val="both"/>
        <w:rPr>
          <w:sz w:val="22"/>
          <w:szCs w:val="22"/>
        </w:rPr>
      </w:pPr>
      <w:r w:rsidRPr="00267619">
        <w:rPr>
          <w:sz w:val="22"/>
          <w:szCs w:val="22"/>
        </w:rPr>
        <w:t xml:space="preserve">Jeżeli podczas Odbioru ostatecznego okaże się, że nie zostały usunięte wszystkie Wady, o których mowa w </w:t>
      </w:r>
      <w:r w:rsidR="00572E69" w:rsidRPr="00267619">
        <w:rPr>
          <w:sz w:val="22"/>
          <w:szCs w:val="22"/>
        </w:rPr>
        <w:t xml:space="preserve">ust. </w:t>
      </w:r>
      <w:r w:rsidR="00EE68C8" w:rsidRPr="00267619">
        <w:rPr>
          <w:sz w:val="22"/>
          <w:szCs w:val="22"/>
        </w:rPr>
        <w:t>27</w:t>
      </w:r>
      <w:r w:rsidRPr="00267619">
        <w:rPr>
          <w:sz w:val="22"/>
          <w:szCs w:val="22"/>
        </w:rPr>
        <w:t>, co skutkuje niemożliwością użytkowania obiektu, którego dotyczą roboty budowlane stanowiące przedmiot Umowy, Zamawiający przerywa Odbiór ostateczny zaś Wykonawca jest zobowiązany przedłuż</w:t>
      </w:r>
      <w:r w:rsidR="003169E9" w:rsidRPr="00267619">
        <w:rPr>
          <w:sz w:val="22"/>
          <w:szCs w:val="22"/>
        </w:rPr>
        <w:t xml:space="preserve">yć odpowiednio okres gwarancji </w:t>
      </w:r>
      <w:r w:rsidRPr="00267619">
        <w:rPr>
          <w:sz w:val="22"/>
          <w:szCs w:val="22"/>
        </w:rPr>
        <w:t>i zabezpieczenia należytego wykonania umowy</w:t>
      </w:r>
      <w:r w:rsidR="003169E9" w:rsidRPr="00267619">
        <w:rPr>
          <w:sz w:val="22"/>
          <w:szCs w:val="22"/>
        </w:rPr>
        <w:t xml:space="preserve"> o okres przedłużenia gwarancji</w:t>
      </w:r>
      <w:r w:rsidRPr="00267619">
        <w:rPr>
          <w:sz w:val="22"/>
          <w:szCs w:val="22"/>
        </w:rPr>
        <w:t xml:space="preserve">. Zamawiający wyznacza termin Odbioru ostatecznego, do </w:t>
      </w:r>
      <w:r w:rsidR="00584AA3" w:rsidRPr="00267619">
        <w:rPr>
          <w:sz w:val="22"/>
          <w:szCs w:val="22"/>
        </w:rPr>
        <w:t>upływu,</w:t>
      </w:r>
      <w:r w:rsidRPr="00267619">
        <w:rPr>
          <w:sz w:val="22"/>
          <w:szCs w:val="22"/>
        </w:rPr>
        <w:t xml:space="preserve"> którego Wykonawca jest zobowiązany usunąć Wady.</w:t>
      </w:r>
    </w:p>
    <w:p w:rsidR="00E435AF" w:rsidRPr="007610A9" w:rsidRDefault="00E435AF" w:rsidP="00465A6F">
      <w:pPr>
        <w:rPr>
          <w:b/>
          <w:sz w:val="22"/>
          <w:szCs w:val="22"/>
        </w:rPr>
      </w:pPr>
    </w:p>
    <w:p w:rsidR="009F5B74" w:rsidRPr="007610A9" w:rsidRDefault="009F5B74" w:rsidP="009F5B74">
      <w:pPr>
        <w:rPr>
          <w:b/>
          <w:sz w:val="22"/>
          <w:szCs w:val="22"/>
        </w:rPr>
      </w:pPr>
      <w:r w:rsidRPr="007610A9">
        <w:rPr>
          <w:b/>
          <w:sz w:val="22"/>
          <w:szCs w:val="22"/>
        </w:rPr>
        <w:t>§ 2</w:t>
      </w:r>
      <w:r w:rsidR="00ED621B" w:rsidRPr="007610A9">
        <w:rPr>
          <w:b/>
          <w:sz w:val="22"/>
          <w:szCs w:val="22"/>
        </w:rPr>
        <w:t>5</w:t>
      </w:r>
      <w:r w:rsidRPr="007610A9">
        <w:rPr>
          <w:b/>
          <w:sz w:val="22"/>
          <w:szCs w:val="22"/>
        </w:rPr>
        <w:t>.</w:t>
      </w:r>
    </w:p>
    <w:p w:rsidR="00E435AF" w:rsidRPr="007610A9" w:rsidRDefault="009F5B74" w:rsidP="009F5B74">
      <w:pPr>
        <w:rPr>
          <w:b/>
          <w:sz w:val="22"/>
          <w:szCs w:val="22"/>
        </w:rPr>
      </w:pPr>
      <w:r w:rsidRPr="007610A9">
        <w:rPr>
          <w:b/>
          <w:sz w:val="22"/>
          <w:szCs w:val="22"/>
        </w:rPr>
        <w:t xml:space="preserve">WYNAGRODZENIE </w:t>
      </w:r>
      <w:r w:rsidR="00830E68" w:rsidRPr="007610A9">
        <w:rPr>
          <w:b/>
          <w:sz w:val="22"/>
          <w:szCs w:val="22"/>
        </w:rPr>
        <w:t>PODSTAWOWE</w:t>
      </w:r>
      <w:r w:rsidRPr="007610A9">
        <w:rPr>
          <w:b/>
          <w:sz w:val="22"/>
          <w:szCs w:val="22"/>
        </w:rPr>
        <w:t>.</w:t>
      </w:r>
    </w:p>
    <w:p w:rsidR="00830E68" w:rsidRPr="007610A9" w:rsidRDefault="00830E68" w:rsidP="00DC69FB">
      <w:pPr>
        <w:numPr>
          <w:ilvl w:val="0"/>
          <w:numId w:val="47"/>
        </w:numPr>
        <w:jc w:val="both"/>
        <w:rPr>
          <w:sz w:val="22"/>
          <w:szCs w:val="22"/>
        </w:rPr>
      </w:pPr>
      <w:r w:rsidRPr="007610A9">
        <w:rPr>
          <w:sz w:val="22"/>
          <w:szCs w:val="22"/>
        </w:rPr>
        <w:t xml:space="preserve">Strony ustalają szacunkowe wynagrodzenie Wykonawcy za wykonanie przedmiotu Umowy, zgodnie z Ofertą Wykonawcy, na kwotę w wysokości netto … zł (słownie: … złotych) wraz z podatkiem … % VAT w wysokości … zł (słownie: … złotych), co łącznie stanowi kwotę brutto w wysokości … </w:t>
      </w:r>
      <w:r w:rsidR="00B96DEB" w:rsidRPr="007610A9">
        <w:rPr>
          <w:sz w:val="22"/>
          <w:szCs w:val="22"/>
        </w:rPr>
        <w:t>zł (</w:t>
      </w:r>
      <w:r w:rsidRPr="007610A9">
        <w:rPr>
          <w:sz w:val="22"/>
          <w:szCs w:val="22"/>
        </w:rPr>
        <w:t>słownie: ….... złotych).</w:t>
      </w:r>
    </w:p>
    <w:p w:rsidR="00830E68" w:rsidRPr="007610A9" w:rsidRDefault="00830E68" w:rsidP="00DC69FB">
      <w:pPr>
        <w:numPr>
          <w:ilvl w:val="0"/>
          <w:numId w:val="47"/>
        </w:numPr>
        <w:jc w:val="both"/>
        <w:rPr>
          <w:sz w:val="22"/>
          <w:szCs w:val="22"/>
        </w:rPr>
      </w:pPr>
      <w:r w:rsidRPr="007610A9">
        <w:rPr>
          <w:sz w:val="22"/>
          <w:szCs w:val="22"/>
        </w:rPr>
        <w:t>Wynagrodzenie</w:t>
      </w:r>
      <w:r w:rsidR="00B61157" w:rsidRPr="007610A9">
        <w:rPr>
          <w:sz w:val="22"/>
          <w:szCs w:val="22"/>
        </w:rPr>
        <w:t xml:space="preserve"> określone w ust. 1, odpowiada zakresowi robót przedstawionemu w przedmiarach robót i jest wynagrodzeniem kosztorysowym. Zawiera ponadto następujące koszty: </w:t>
      </w:r>
    </w:p>
    <w:p w:rsidR="00C95573" w:rsidRPr="007610A9" w:rsidRDefault="00DD659F" w:rsidP="00DC69FB">
      <w:pPr>
        <w:numPr>
          <w:ilvl w:val="0"/>
          <w:numId w:val="83"/>
        </w:numPr>
        <w:jc w:val="both"/>
        <w:rPr>
          <w:sz w:val="22"/>
          <w:szCs w:val="22"/>
        </w:rPr>
      </w:pPr>
      <w:r w:rsidRPr="007610A9">
        <w:rPr>
          <w:sz w:val="22"/>
          <w:szCs w:val="22"/>
        </w:rPr>
        <w:t>p</w:t>
      </w:r>
      <w:r w:rsidR="00C95573" w:rsidRPr="007610A9">
        <w:rPr>
          <w:sz w:val="22"/>
          <w:szCs w:val="22"/>
        </w:rPr>
        <w:t>rojektu BIOZ;</w:t>
      </w:r>
    </w:p>
    <w:p w:rsidR="00005781" w:rsidRPr="007610A9" w:rsidRDefault="00005781" w:rsidP="00DC69FB">
      <w:pPr>
        <w:numPr>
          <w:ilvl w:val="0"/>
          <w:numId w:val="83"/>
        </w:numPr>
        <w:jc w:val="both"/>
        <w:rPr>
          <w:sz w:val="22"/>
          <w:szCs w:val="22"/>
        </w:rPr>
      </w:pPr>
      <w:r w:rsidRPr="007610A9">
        <w:rPr>
          <w:sz w:val="22"/>
          <w:szCs w:val="22"/>
        </w:rPr>
        <w:t>projektu organizacji ruchu;</w:t>
      </w:r>
    </w:p>
    <w:p w:rsidR="00D81BF5" w:rsidRPr="007610A9" w:rsidRDefault="00D81BF5" w:rsidP="00DC69FB">
      <w:pPr>
        <w:numPr>
          <w:ilvl w:val="0"/>
          <w:numId w:val="83"/>
        </w:numPr>
        <w:jc w:val="both"/>
        <w:rPr>
          <w:sz w:val="22"/>
          <w:szCs w:val="22"/>
        </w:rPr>
      </w:pPr>
      <w:r w:rsidRPr="007610A9">
        <w:rPr>
          <w:sz w:val="22"/>
          <w:szCs w:val="22"/>
        </w:rPr>
        <w:lastRenderedPageBreak/>
        <w:t>projektu organizacji robót;</w:t>
      </w:r>
    </w:p>
    <w:p w:rsidR="00B61157" w:rsidRPr="007610A9" w:rsidRDefault="00B61157" w:rsidP="00DC69FB">
      <w:pPr>
        <w:numPr>
          <w:ilvl w:val="0"/>
          <w:numId w:val="83"/>
        </w:numPr>
        <w:jc w:val="both"/>
        <w:rPr>
          <w:sz w:val="22"/>
          <w:szCs w:val="22"/>
        </w:rPr>
      </w:pPr>
      <w:r w:rsidRPr="007610A9">
        <w:rPr>
          <w:sz w:val="22"/>
          <w:szCs w:val="22"/>
        </w:rPr>
        <w:t>wszelkich robót przygotowawczych i porządkowych;</w:t>
      </w:r>
    </w:p>
    <w:p w:rsidR="00C95573" w:rsidRPr="007610A9" w:rsidRDefault="00C95573" w:rsidP="00DC69FB">
      <w:pPr>
        <w:numPr>
          <w:ilvl w:val="0"/>
          <w:numId w:val="83"/>
        </w:numPr>
        <w:jc w:val="both"/>
        <w:rPr>
          <w:sz w:val="22"/>
          <w:szCs w:val="22"/>
        </w:rPr>
      </w:pPr>
      <w:r w:rsidRPr="007610A9">
        <w:rPr>
          <w:sz w:val="22"/>
          <w:szCs w:val="22"/>
        </w:rPr>
        <w:t>zorganizowania, zagospodarowania i późniejszej likwidacji placu budowy;</w:t>
      </w:r>
    </w:p>
    <w:p w:rsidR="00C95573" w:rsidRPr="007610A9" w:rsidRDefault="00C95573" w:rsidP="00DC69FB">
      <w:pPr>
        <w:numPr>
          <w:ilvl w:val="0"/>
          <w:numId w:val="83"/>
        </w:numPr>
        <w:jc w:val="both"/>
        <w:rPr>
          <w:sz w:val="22"/>
          <w:szCs w:val="22"/>
        </w:rPr>
      </w:pPr>
      <w:r w:rsidRPr="007610A9">
        <w:rPr>
          <w:sz w:val="22"/>
          <w:szCs w:val="22"/>
        </w:rPr>
        <w:t>ogrodzenia i zabezpieczenia Terenu budowy;</w:t>
      </w:r>
    </w:p>
    <w:p w:rsidR="00B61157" w:rsidRPr="007610A9" w:rsidRDefault="00B61157" w:rsidP="00DC69FB">
      <w:pPr>
        <w:numPr>
          <w:ilvl w:val="0"/>
          <w:numId w:val="83"/>
        </w:numPr>
        <w:jc w:val="both"/>
        <w:rPr>
          <w:sz w:val="22"/>
          <w:szCs w:val="22"/>
        </w:rPr>
      </w:pPr>
      <w:r w:rsidRPr="007610A9">
        <w:rPr>
          <w:sz w:val="22"/>
          <w:szCs w:val="22"/>
        </w:rPr>
        <w:t>utrzymania zaplecza budowy;</w:t>
      </w:r>
    </w:p>
    <w:p w:rsidR="00B61157" w:rsidRPr="007610A9" w:rsidRDefault="00EE68C8" w:rsidP="00DC69FB">
      <w:pPr>
        <w:numPr>
          <w:ilvl w:val="0"/>
          <w:numId w:val="83"/>
        </w:numPr>
        <w:jc w:val="both"/>
        <w:rPr>
          <w:sz w:val="22"/>
          <w:szCs w:val="22"/>
        </w:rPr>
      </w:pPr>
      <w:r w:rsidRPr="007610A9">
        <w:rPr>
          <w:sz w:val="22"/>
          <w:szCs w:val="22"/>
        </w:rPr>
        <w:t xml:space="preserve">związane </w:t>
      </w:r>
      <w:r w:rsidR="00B61157" w:rsidRPr="007610A9">
        <w:rPr>
          <w:sz w:val="22"/>
          <w:szCs w:val="22"/>
        </w:rPr>
        <w:t>z odbiorami wykonanych robót;</w:t>
      </w:r>
    </w:p>
    <w:p w:rsidR="00DD659F" w:rsidRPr="007610A9" w:rsidRDefault="00B61157" w:rsidP="00DC69FB">
      <w:pPr>
        <w:numPr>
          <w:ilvl w:val="0"/>
          <w:numId w:val="83"/>
        </w:numPr>
        <w:jc w:val="both"/>
        <w:rPr>
          <w:sz w:val="22"/>
          <w:szCs w:val="22"/>
        </w:rPr>
      </w:pPr>
      <w:r w:rsidRPr="007610A9">
        <w:rPr>
          <w:sz w:val="22"/>
          <w:szCs w:val="22"/>
        </w:rPr>
        <w:t>wykonania dokumentacji powykonawczej</w:t>
      </w:r>
      <w:r w:rsidR="00DD659F" w:rsidRPr="007610A9">
        <w:rPr>
          <w:sz w:val="22"/>
          <w:szCs w:val="22"/>
        </w:rPr>
        <w:t>;</w:t>
      </w:r>
    </w:p>
    <w:p w:rsidR="00B61157" w:rsidRPr="007610A9" w:rsidRDefault="00B61157" w:rsidP="00DC69FB">
      <w:pPr>
        <w:numPr>
          <w:ilvl w:val="0"/>
          <w:numId w:val="83"/>
        </w:numPr>
        <w:jc w:val="both"/>
        <w:rPr>
          <w:sz w:val="22"/>
          <w:szCs w:val="22"/>
        </w:rPr>
      </w:pPr>
      <w:r w:rsidRPr="007610A9">
        <w:rPr>
          <w:sz w:val="22"/>
          <w:szCs w:val="22"/>
        </w:rPr>
        <w:t xml:space="preserve">oraz inne koszty wynikające z niniejszej umowy. </w:t>
      </w:r>
    </w:p>
    <w:p w:rsidR="00237B1F" w:rsidRPr="007610A9" w:rsidRDefault="00830E68" w:rsidP="00DC69FB">
      <w:pPr>
        <w:numPr>
          <w:ilvl w:val="0"/>
          <w:numId w:val="47"/>
        </w:numPr>
        <w:jc w:val="both"/>
        <w:rPr>
          <w:sz w:val="22"/>
          <w:szCs w:val="22"/>
        </w:rPr>
      </w:pPr>
      <w:r w:rsidRPr="007610A9">
        <w:rPr>
          <w:sz w:val="22"/>
          <w:szCs w:val="22"/>
        </w:rPr>
        <w:t>Zamawiający zapłaci Wykonawcy umówione Wynagrodzenie wyliczone zgodnie z zasadami określonymi Umową.</w:t>
      </w:r>
    </w:p>
    <w:p w:rsidR="00830E68" w:rsidRPr="007610A9" w:rsidRDefault="00830E68" w:rsidP="00DC69FB">
      <w:pPr>
        <w:numPr>
          <w:ilvl w:val="0"/>
          <w:numId w:val="47"/>
        </w:numPr>
        <w:jc w:val="both"/>
        <w:rPr>
          <w:sz w:val="22"/>
          <w:szCs w:val="22"/>
        </w:rPr>
      </w:pPr>
      <w:r w:rsidRPr="007610A9">
        <w:rPr>
          <w:sz w:val="22"/>
          <w:szCs w:val="22"/>
        </w:rPr>
        <w:t xml:space="preserve">Za wartość wykonanych robót budowlanych Strony uznają iloczyn ilości odebranych robót budowlanych, ustalonych na podstawie sprawdzonych i zatwierdzonych przez Inspektora nadzoru obmiarów i odpowiadających im określonych Umową </w:t>
      </w:r>
      <w:r w:rsidR="00237B1F" w:rsidRPr="007610A9">
        <w:rPr>
          <w:sz w:val="22"/>
          <w:szCs w:val="22"/>
        </w:rPr>
        <w:t>cenami jednostkowymi Kosztorysu ofertowego.</w:t>
      </w:r>
    </w:p>
    <w:p w:rsidR="00830E68" w:rsidRPr="00267619" w:rsidRDefault="00830E68" w:rsidP="00DC69FB">
      <w:pPr>
        <w:numPr>
          <w:ilvl w:val="0"/>
          <w:numId w:val="47"/>
        </w:numPr>
        <w:jc w:val="both"/>
        <w:rPr>
          <w:sz w:val="22"/>
          <w:szCs w:val="22"/>
        </w:rPr>
      </w:pPr>
      <w:r w:rsidRPr="00267619">
        <w:rPr>
          <w:sz w:val="22"/>
          <w:szCs w:val="22"/>
        </w:rPr>
        <w:t>Rozliczenie za wykonanie robót budowlanych</w:t>
      </w:r>
      <w:r w:rsidR="00786452" w:rsidRPr="00267619">
        <w:rPr>
          <w:sz w:val="22"/>
          <w:szCs w:val="22"/>
        </w:rPr>
        <w:t xml:space="preserve"> ujętych w przedmiarach robót oraz koniecznych prac dodatkowych będzie </w:t>
      </w:r>
      <w:r w:rsidR="007274D1" w:rsidRPr="00267619">
        <w:rPr>
          <w:sz w:val="22"/>
          <w:szCs w:val="22"/>
        </w:rPr>
        <w:t xml:space="preserve">odbywać się na zasadach określonych w § 27 i § 28, </w:t>
      </w:r>
      <w:r w:rsidRPr="00267619">
        <w:rPr>
          <w:sz w:val="22"/>
          <w:szCs w:val="22"/>
        </w:rPr>
        <w:t>na podstawie rachunków lub faktur VAT częściowych</w:t>
      </w:r>
      <w:r w:rsidR="00786452" w:rsidRPr="00267619">
        <w:rPr>
          <w:sz w:val="22"/>
          <w:szCs w:val="22"/>
        </w:rPr>
        <w:t>, wystawianych w okresach nie krótszych niż dwumiesięczne</w:t>
      </w:r>
      <w:r w:rsidR="00AB5706" w:rsidRPr="00267619">
        <w:rPr>
          <w:sz w:val="22"/>
          <w:szCs w:val="22"/>
        </w:rPr>
        <w:t xml:space="preserve"> (w odniesieniu do pełnych miesięcy kalendarzowych)</w:t>
      </w:r>
      <w:r w:rsidRPr="00267619">
        <w:rPr>
          <w:sz w:val="22"/>
          <w:szCs w:val="22"/>
        </w:rPr>
        <w:t xml:space="preserve"> i rachunku lub faktury VAT końcowej</w:t>
      </w:r>
      <w:r w:rsidR="00584AA3" w:rsidRPr="00267619">
        <w:rPr>
          <w:sz w:val="22"/>
          <w:szCs w:val="22"/>
        </w:rPr>
        <w:t xml:space="preserve">. </w:t>
      </w:r>
    </w:p>
    <w:p w:rsidR="00830E68" w:rsidRPr="00267619" w:rsidRDefault="00830E68" w:rsidP="00DC69FB">
      <w:pPr>
        <w:numPr>
          <w:ilvl w:val="0"/>
          <w:numId w:val="47"/>
        </w:numPr>
        <w:jc w:val="both"/>
        <w:rPr>
          <w:sz w:val="22"/>
          <w:szCs w:val="22"/>
        </w:rPr>
      </w:pPr>
      <w:r w:rsidRPr="00267619">
        <w:rPr>
          <w:sz w:val="22"/>
          <w:szCs w:val="22"/>
        </w:rPr>
        <w:t>Wysokość płatności</w:t>
      </w:r>
      <w:r w:rsidR="00A60CF1" w:rsidRPr="00267619">
        <w:rPr>
          <w:sz w:val="22"/>
          <w:szCs w:val="22"/>
        </w:rPr>
        <w:t xml:space="preserve"> dwumiesięcznych</w:t>
      </w:r>
      <w:r w:rsidRPr="00267619">
        <w:rPr>
          <w:sz w:val="22"/>
          <w:szCs w:val="22"/>
        </w:rPr>
        <w:t xml:space="preserve"> dokonywanych na podstawie rachunków lub faktur VAT częściowych nie jest limitowana.</w:t>
      </w:r>
    </w:p>
    <w:p w:rsidR="00830E68" w:rsidRPr="007610A9" w:rsidRDefault="00830E68" w:rsidP="00DC69FB">
      <w:pPr>
        <w:numPr>
          <w:ilvl w:val="0"/>
          <w:numId w:val="47"/>
        </w:numPr>
        <w:jc w:val="both"/>
        <w:rPr>
          <w:sz w:val="22"/>
          <w:szCs w:val="22"/>
        </w:rPr>
      </w:pPr>
      <w:r w:rsidRPr="007610A9">
        <w:rPr>
          <w:sz w:val="22"/>
          <w:szCs w:val="22"/>
        </w:rPr>
        <w:t>Wszystkie płatności za wykonane na podstawie Umowy roboty budowlane są dokonywane powykonawczo, na podstawie</w:t>
      </w:r>
      <w:r w:rsidR="007274D1" w:rsidRPr="007610A9">
        <w:rPr>
          <w:sz w:val="22"/>
          <w:szCs w:val="22"/>
        </w:rPr>
        <w:t xml:space="preserve"> p</w:t>
      </w:r>
      <w:r w:rsidRPr="007610A9">
        <w:rPr>
          <w:sz w:val="22"/>
          <w:szCs w:val="22"/>
        </w:rPr>
        <w:t xml:space="preserve">rotokołów odbioru robót, w terminach określonych Umową na podstawie wystawionych rachunków lub faktur VAT z uwzględnieniem potrąceń wynikających z Umowy, na kwoty potwierdzone przez Inspektora nadzoru inwestorskiego </w:t>
      </w:r>
      <w:r w:rsidR="00E03278" w:rsidRPr="007610A9">
        <w:rPr>
          <w:sz w:val="22"/>
          <w:szCs w:val="22"/>
        </w:rPr>
        <w:t>w Kosztorysach zamiennych</w:t>
      </w:r>
      <w:r w:rsidRPr="007610A9">
        <w:rPr>
          <w:sz w:val="22"/>
          <w:szCs w:val="22"/>
        </w:rPr>
        <w:t>, zgodnie z Protokołami odbioru robót.</w:t>
      </w:r>
    </w:p>
    <w:p w:rsidR="00830E68" w:rsidRPr="007610A9" w:rsidRDefault="00830E68" w:rsidP="00DC69FB">
      <w:pPr>
        <w:numPr>
          <w:ilvl w:val="0"/>
          <w:numId w:val="47"/>
        </w:numPr>
        <w:jc w:val="both"/>
        <w:rPr>
          <w:sz w:val="22"/>
          <w:szCs w:val="22"/>
        </w:rPr>
      </w:pPr>
      <w:r w:rsidRPr="007610A9">
        <w:rPr>
          <w:sz w:val="22"/>
          <w:szCs w:val="22"/>
        </w:rPr>
        <w:t>Zapłata wynagrodzenia i wszystkie inne płatności dokonywane na podstawie Umowy będą realizowane przez Zamawiającego w złotych polskich.</w:t>
      </w:r>
    </w:p>
    <w:p w:rsidR="00830E68" w:rsidRPr="007610A9" w:rsidRDefault="00830E68" w:rsidP="00DC69FB">
      <w:pPr>
        <w:numPr>
          <w:ilvl w:val="0"/>
          <w:numId w:val="47"/>
        </w:numPr>
        <w:jc w:val="both"/>
        <w:rPr>
          <w:sz w:val="22"/>
          <w:szCs w:val="22"/>
        </w:rPr>
      </w:pPr>
      <w:r w:rsidRPr="007610A9">
        <w:rPr>
          <w:sz w:val="22"/>
          <w:szCs w:val="22"/>
        </w:rPr>
        <w:t xml:space="preserve">Wynagrodzenie Wykonawcy uwzględnia wszystkie obowiązujące w Polsce podatki, łącznie z VAT oraz opłaty celne i inne opłaty związane z wykonywaniem robót. </w:t>
      </w:r>
    </w:p>
    <w:p w:rsidR="00830E68" w:rsidRPr="007610A9" w:rsidRDefault="00830E68" w:rsidP="00DC69FB">
      <w:pPr>
        <w:numPr>
          <w:ilvl w:val="0"/>
          <w:numId w:val="47"/>
        </w:numPr>
        <w:jc w:val="both"/>
        <w:rPr>
          <w:sz w:val="22"/>
          <w:szCs w:val="22"/>
        </w:rPr>
      </w:pPr>
      <w:r w:rsidRPr="007610A9">
        <w:rPr>
          <w:sz w:val="22"/>
          <w:szCs w:val="22"/>
        </w:rPr>
        <w:t xml:space="preserve">Należności za wykonane roboty budowlane będą wpłacane przez Zamawiającego na konto bankowe </w:t>
      </w:r>
      <w:r w:rsidR="00B96DEB" w:rsidRPr="007610A9">
        <w:rPr>
          <w:sz w:val="22"/>
          <w:szCs w:val="22"/>
        </w:rPr>
        <w:t>Wykonawcy</w:t>
      </w:r>
      <w:r w:rsidRPr="007610A9">
        <w:rPr>
          <w:sz w:val="22"/>
          <w:szCs w:val="22"/>
        </w:rPr>
        <w:t xml:space="preserve"> lub odpowiednio Podwykonawcy i dalszego Podwykonawcy, wskazane przez Wykonawcę, lub odpowiednio przez Podwykonawcę i dalszego Podwykonawcę, na podstawie rachunku lub faktury VAT wystawionej przez Wykonawcę, przez Podwykonawcę lub dalszego Podwykonawcę.</w:t>
      </w:r>
    </w:p>
    <w:p w:rsidR="009C5197" w:rsidRPr="007610A9" w:rsidRDefault="009C5197" w:rsidP="00DC69FB">
      <w:pPr>
        <w:numPr>
          <w:ilvl w:val="0"/>
          <w:numId w:val="47"/>
        </w:numPr>
        <w:jc w:val="both"/>
        <w:rPr>
          <w:sz w:val="22"/>
          <w:szCs w:val="22"/>
        </w:rPr>
      </w:pPr>
      <w:r w:rsidRPr="007610A9">
        <w:rPr>
          <w:sz w:val="22"/>
          <w:szCs w:val="22"/>
        </w:rPr>
        <w:t xml:space="preserve">Wynagrodzenie Wykonawcy podlega </w:t>
      </w:r>
      <w:r w:rsidR="004F5D05" w:rsidRPr="007610A9">
        <w:rPr>
          <w:sz w:val="22"/>
          <w:szCs w:val="22"/>
        </w:rPr>
        <w:t xml:space="preserve">zmianie </w:t>
      </w:r>
      <w:r w:rsidRPr="007610A9">
        <w:rPr>
          <w:sz w:val="22"/>
          <w:szCs w:val="22"/>
        </w:rPr>
        <w:t xml:space="preserve">na zasadach określonych w § </w:t>
      </w:r>
      <w:r w:rsidR="00506287" w:rsidRPr="007610A9">
        <w:rPr>
          <w:sz w:val="22"/>
          <w:szCs w:val="22"/>
        </w:rPr>
        <w:t>39 ust. 2 pkt. 4 Umowy.</w:t>
      </w:r>
    </w:p>
    <w:p w:rsidR="00D81BF5" w:rsidRPr="007610A9" w:rsidRDefault="00D81BF5" w:rsidP="003A52DD">
      <w:pPr>
        <w:jc w:val="both"/>
        <w:rPr>
          <w:b/>
          <w:sz w:val="22"/>
          <w:szCs w:val="22"/>
        </w:rPr>
      </w:pPr>
    </w:p>
    <w:p w:rsidR="00830E68" w:rsidRPr="00267619" w:rsidRDefault="00830E68" w:rsidP="00830E68">
      <w:pPr>
        <w:rPr>
          <w:b/>
          <w:sz w:val="22"/>
          <w:szCs w:val="22"/>
        </w:rPr>
      </w:pPr>
      <w:r w:rsidRPr="00267619">
        <w:rPr>
          <w:b/>
          <w:sz w:val="22"/>
          <w:szCs w:val="22"/>
        </w:rPr>
        <w:t>§ 2</w:t>
      </w:r>
      <w:r w:rsidR="00ED621B" w:rsidRPr="00267619">
        <w:rPr>
          <w:b/>
          <w:sz w:val="22"/>
          <w:szCs w:val="22"/>
        </w:rPr>
        <w:t>6</w:t>
      </w:r>
      <w:r w:rsidRPr="00267619">
        <w:rPr>
          <w:b/>
          <w:sz w:val="22"/>
          <w:szCs w:val="22"/>
        </w:rPr>
        <w:t>.</w:t>
      </w:r>
    </w:p>
    <w:p w:rsidR="00830E68" w:rsidRPr="00267619" w:rsidRDefault="00830E68" w:rsidP="00830E68">
      <w:pPr>
        <w:rPr>
          <w:sz w:val="22"/>
          <w:szCs w:val="22"/>
        </w:rPr>
      </w:pPr>
      <w:r w:rsidRPr="00267619">
        <w:rPr>
          <w:b/>
          <w:sz w:val="22"/>
          <w:szCs w:val="22"/>
        </w:rPr>
        <w:t>PODSTAWY WYLICZENIA WYNAGRODZENIA ZA ROBOTY BUDOWLANE NIEZBĘDNE DO REALIZACJI UMOWY NIE UJĘTE W KOSZTORYSIE OFERTOWYM.</w:t>
      </w:r>
    </w:p>
    <w:p w:rsidR="00570C0A" w:rsidRPr="00267619" w:rsidRDefault="00830E68" w:rsidP="00DC69FB">
      <w:pPr>
        <w:numPr>
          <w:ilvl w:val="0"/>
          <w:numId w:val="48"/>
        </w:numPr>
        <w:jc w:val="both"/>
        <w:rPr>
          <w:color w:val="000000"/>
          <w:sz w:val="22"/>
          <w:szCs w:val="22"/>
        </w:rPr>
      </w:pPr>
      <w:r w:rsidRPr="00267619">
        <w:rPr>
          <w:color w:val="000000"/>
          <w:sz w:val="22"/>
          <w:szCs w:val="22"/>
        </w:rPr>
        <w:t xml:space="preserve">Wynagrodzenie Wykonawcy za wykonanie robót budowlanych, o których mowa </w:t>
      </w:r>
      <w:r w:rsidR="00570C0A" w:rsidRPr="00267619">
        <w:rPr>
          <w:color w:val="000000"/>
          <w:sz w:val="22"/>
          <w:szCs w:val="22"/>
        </w:rPr>
        <w:t xml:space="preserve">§ 1 ust. </w:t>
      </w:r>
      <w:r w:rsidR="00C52427" w:rsidRPr="00267619">
        <w:rPr>
          <w:color w:val="000000"/>
          <w:sz w:val="22"/>
          <w:szCs w:val="22"/>
        </w:rPr>
        <w:t>4</w:t>
      </w:r>
      <w:r w:rsidR="00C47F36" w:rsidRPr="00267619">
        <w:rPr>
          <w:color w:val="000000"/>
          <w:sz w:val="22"/>
          <w:szCs w:val="22"/>
        </w:rPr>
        <w:t xml:space="preserve"> Umowy</w:t>
      </w:r>
      <w:r w:rsidRPr="00267619">
        <w:rPr>
          <w:color w:val="000000"/>
          <w:sz w:val="22"/>
          <w:szCs w:val="22"/>
        </w:rPr>
        <w:t xml:space="preserve"> zostanie ustalone </w:t>
      </w:r>
      <w:r w:rsidR="00C47F36" w:rsidRPr="00267619">
        <w:rPr>
          <w:color w:val="000000"/>
          <w:sz w:val="22"/>
          <w:szCs w:val="22"/>
        </w:rPr>
        <w:t>na podstawie kosztorysów przygotowanych przez Wykonawcę, na podstawie następujących zasad</w:t>
      </w:r>
      <w:r w:rsidRPr="00267619">
        <w:rPr>
          <w:color w:val="000000"/>
          <w:sz w:val="22"/>
          <w:szCs w:val="22"/>
        </w:rPr>
        <w:t xml:space="preserve">: </w:t>
      </w:r>
    </w:p>
    <w:p w:rsidR="00C47F36" w:rsidRPr="00267619" w:rsidRDefault="00811474" w:rsidP="00DC69FB">
      <w:pPr>
        <w:numPr>
          <w:ilvl w:val="0"/>
          <w:numId w:val="49"/>
        </w:numPr>
        <w:jc w:val="both"/>
        <w:rPr>
          <w:color w:val="000000"/>
          <w:sz w:val="22"/>
          <w:szCs w:val="22"/>
        </w:rPr>
      </w:pPr>
      <w:r w:rsidRPr="00267619">
        <w:rPr>
          <w:color w:val="000000"/>
          <w:sz w:val="22"/>
          <w:szCs w:val="22"/>
        </w:rPr>
        <w:t>c</w:t>
      </w:r>
      <w:r w:rsidR="00C47F36" w:rsidRPr="00267619">
        <w:rPr>
          <w:color w:val="000000"/>
          <w:sz w:val="22"/>
          <w:szCs w:val="22"/>
        </w:rPr>
        <w:t>eny czynników produkcji (Rbg, M, S, Ko, Z) zostaną przyj</w:t>
      </w:r>
      <w:r w:rsidR="001C20A6" w:rsidRPr="00267619">
        <w:rPr>
          <w:color w:val="000000"/>
          <w:sz w:val="22"/>
          <w:szCs w:val="22"/>
        </w:rPr>
        <w:t xml:space="preserve">ęte z </w:t>
      </w:r>
      <w:r w:rsidR="00D0595B" w:rsidRPr="00267619">
        <w:rPr>
          <w:color w:val="000000"/>
          <w:sz w:val="22"/>
          <w:szCs w:val="22"/>
        </w:rPr>
        <w:t>K</w:t>
      </w:r>
      <w:r w:rsidR="001C20A6" w:rsidRPr="00267619">
        <w:rPr>
          <w:color w:val="000000"/>
          <w:sz w:val="22"/>
          <w:szCs w:val="22"/>
        </w:rPr>
        <w:t>osztorysów ofertowych złożonych przez Wykonawcę,</w:t>
      </w:r>
    </w:p>
    <w:p w:rsidR="001C20A6" w:rsidRPr="00267619" w:rsidRDefault="00811474" w:rsidP="00DC69FB">
      <w:pPr>
        <w:numPr>
          <w:ilvl w:val="0"/>
          <w:numId w:val="49"/>
        </w:numPr>
        <w:jc w:val="both"/>
        <w:rPr>
          <w:sz w:val="22"/>
          <w:szCs w:val="22"/>
        </w:rPr>
      </w:pPr>
      <w:r w:rsidRPr="00267619">
        <w:rPr>
          <w:color w:val="000000"/>
          <w:sz w:val="22"/>
          <w:szCs w:val="22"/>
        </w:rPr>
        <w:t>w</w:t>
      </w:r>
      <w:r w:rsidR="001C20A6" w:rsidRPr="00267619">
        <w:rPr>
          <w:color w:val="000000"/>
          <w:sz w:val="22"/>
          <w:szCs w:val="22"/>
        </w:rPr>
        <w:t xml:space="preserve"> przypadku, gdy nie będzie możliwie rozliczenie danej roboty na podstawie zapisów ust. </w:t>
      </w:r>
      <w:r w:rsidR="001C20A6" w:rsidRPr="00267619">
        <w:rPr>
          <w:color w:val="000000"/>
          <w:sz w:val="22"/>
          <w:szCs w:val="22"/>
        </w:rPr>
        <w:lastRenderedPageBreak/>
        <w:t>1 pkt. 1, brakujące ceny czynników</w:t>
      </w:r>
      <w:r w:rsidR="001C20A6" w:rsidRPr="00267619">
        <w:rPr>
          <w:sz w:val="22"/>
          <w:szCs w:val="22"/>
        </w:rPr>
        <w:t xml:space="preserve"> produkcji zostaną przyjęte z uwzględnieniem cen czynników produkcji nie wyższych od średnich cen publikowanych w wydawnictwie branżowym SEKOCENBUD, dla województwa małopolskiego, aktualnych w miesiącu poprzedzającym miesiąc, w którym kalkulacja jest sporządzana;</w:t>
      </w:r>
    </w:p>
    <w:p w:rsidR="00830E68" w:rsidRPr="00267619" w:rsidRDefault="00811474" w:rsidP="00DC69FB">
      <w:pPr>
        <w:numPr>
          <w:ilvl w:val="0"/>
          <w:numId w:val="49"/>
        </w:numPr>
        <w:jc w:val="both"/>
        <w:rPr>
          <w:sz w:val="22"/>
          <w:szCs w:val="22"/>
        </w:rPr>
      </w:pPr>
      <w:r w:rsidRPr="00267619">
        <w:rPr>
          <w:sz w:val="22"/>
          <w:szCs w:val="22"/>
        </w:rPr>
        <w:t>p</w:t>
      </w:r>
      <w:r w:rsidR="001C20A6" w:rsidRPr="00267619">
        <w:rPr>
          <w:sz w:val="22"/>
          <w:szCs w:val="22"/>
        </w:rPr>
        <w:t>odstawą do określania nakładów rzeczowych będą normy zawarte w wyżej wskazanych kosztorysach, a w przypadku ich braku – odpowiednie pozycje Katalogów Nakładów Rzeczowych (KNR), W przypadku braku odpowiednich pozycji w KNR-ach zastosowanie zostaną Katalogi Nakładów Rzeczowych, a następnie wycena indywidualna Wykonawcy</w:t>
      </w:r>
      <w:r w:rsidRPr="00267619">
        <w:rPr>
          <w:sz w:val="22"/>
          <w:szCs w:val="22"/>
        </w:rPr>
        <w:t xml:space="preserve"> sporządzona na podstawie, co najmniej trzech ofert,</w:t>
      </w:r>
      <w:r w:rsidR="001C20A6" w:rsidRPr="00267619">
        <w:rPr>
          <w:sz w:val="22"/>
          <w:szCs w:val="22"/>
        </w:rPr>
        <w:t xml:space="preserve"> </w:t>
      </w:r>
      <w:r w:rsidR="00332750" w:rsidRPr="00267619">
        <w:rPr>
          <w:sz w:val="22"/>
          <w:szCs w:val="22"/>
        </w:rPr>
        <w:t>zatwierdzo</w:t>
      </w:r>
      <w:r w:rsidR="001C20A6" w:rsidRPr="00267619">
        <w:rPr>
          <w:sz w:val="22"/>
          <w:szCs w:val="22"/>
        </w:rPr>
        <w:t xml:space="preserve">na przez Zamawiającego. </w:t>
      </w:r>
    </w:p>
    <w:p w:rsidR="00BA0A4A" w:rsidRPr="00267619" w:rsidRDefault="00BA0A4A" w:rsidP="00DC69FB">
      <w:pPr>
        <w:numPr>
          <w:ilvl w:val="0"/>
          <w:numId w:val="48"/>
        </w:numPr>
        <w:jc w:val="both"/>
        <w:rPr>
          <w:sz w:val="22"/>
          <w:szCs w:val="22"/>
        </w:rPr>
      </w:pPr>
      <w:r w:rsidRPr="00267619">
        <w:rPr>
          <w:sz w:val="22"/>
          <w:szCs w:val="22"/>
        </w:rPr>
        <w:t xml:space="preserve">Rozliczenie robót zamiennych w stosunku do przewidzianych dokumentacją projektową odbywało się na podstawie wystawionej faktury, protokołu odbioru wykonanych robót oraz </w:t>
      </w:r>
      <w:r w:rsidR="00D0595B" w:rsidRPr="00267619">
        <w:rPr>
          <w:sz w:val="22"/>
          <w:szCs w:val="22"/>
        </w:rPr>
        <w:t>Ko</w:t>
      </w:r>
      <w:r w:rsidRPr="00267619">
        <w:rPr>
          <w:sz w:val="22"/>
          <w:szCs w:val="22"/>
        </w:rPr>
        <w:t xml:space="preserve">sztorysu zwanego różnicowym wykonanego na podstawie wyliczonej różnicy pomiędzy dokonaną wyceną roboty pierwotnej (która miała być pierwotnie wykonana), a dokonaną wyceną roboty zamiennej, przy uwzględnieniu założeń określonych w ust. 1, z zastrzeżeniem, że ilości robót pierwotnych należy przyjąć z Kosztorysu ofertowego, natomiast ilości robót zamiennych z książki obmiarów. </w:t>
      </w:r>
    </w:p>
    <w:p w:rsidR="00830E68" w:rsidRPr="00267619" w:rsidRDefault="00830E68" w:rsidP="00DC69FB">
      <w:pPr>
        <w:numPr>
          <w:ilvl w:val="0"/>
          <w:numId w:val="48"/>
        </w:numPr>
        <w:jc w:val="both"/>
        <w:rPr>
          <w:sz w:val="22"/>
          <w:szCs w:val="22"/>
        </w:rPr>
      </w:pPr>
      <w:r w:rsidRPr="00267619">
        <w:rPr>
          <w:sz w:val="22"/>
          <w:szCs w:val="22"/>
        </w:rPr>
        <w:t>Wykonawca dokona</w:t>
      </w:r>
      <w:r w:rsidR="00570C0A" w:rsidRPr="00267619">
        <w:rPr>
          <w:sz w:val="22"/>
          <w:szCs w:val="22"/>
        </w:rPr>
        <w:t xml:space="preserve"> wyliczeń, o których mowa w ust. 1</w:t>
      </w:r>
      <w:r w:rsidR="00BA0A4A" w:rsidRPr="00267619">
        <w:rPr>
          <w:sz w:val="22"/>
          <w:szCs w:val="22"/>
        </w:rPr>
        <w:t xml:space="preserve"> lub 2</w:t>
      </w:r>
      <w:r w:rsidR="00570C0A" w:rsidRPr="00267619">
        <w:rPr>
          <w:sz w:val="22"/>
          <w:szCs w:val="22"/>
        </w:rPr>
        <w:t xml:space="preserve"> </w:t>
      </w:r>
      <w:r w:rsidRPr="00267619">
        <w:rPr>
          <w:sz w:val="22"/>
          <w:szCs w:val="22"/>
        </w:rPr>
        <w:t xml:space="preserve">oraz przedstawi Zamawiającemu za pośrednictwem Inspektora nadzoru inwestorskiego do zatwierdzenia wysokość wynagrodzenia za roboty, o których mowa w </w:t>
      </w:r>
      <w:r w:rsidR="00570C0A" w:rsidRPr="00267619">
        <w:rPr>
          <w:sz w:val="22"/>
          <w:szCs w:val="22"/>
        </w:rPr>
        <w:t xml:space="preserve">§ 1 ust. </w:t>
      </w:r>
      <w:r w:rsidR="00DB04DC" w:rsidRPr="00267619">
        <w:rPr>
          <w:sz w:val="22"/>
          <w:szCs w:val="22"/>
        </w:rPr>
        <w:t>4</w:t>
      </w:r>
      <w:r w:rsidR="00BA0A4A" w:rsidRPr="00267619">
        <w:rPr>
          <w:sz w:val="22"/>
          <w:szCs w:val="22"/>
        </w:rPr>
        <w:t xml:space="preserve"> lub § 1 ust. </w:t>
      </w:r>
      <w:r w:rsidR="00B96DEB" w:rsidRPr="00267619">
        <w:rPr>
          <w:sz w:val="22"/>
          <w:szCs w:val="22"/>
        </w:rPr>
        <w:t>7 Umowy</w:t>
      </w:r>
      <w:r w:rsidRPr="00267619">
        <w:rPr>
          <w:sz w:val="22"/>
          <w:szCs w:val="22"/>
        </w:rPr>
        <w:t xml:space="preserve"> przed rozpoczęciem tych robót.</w:t>
      </w:r>
    </w:p>
    <w:p w:rsidR="00830E68" w:rsidRPr="00267619" w:rsidRDefault="00830E68" w:rsidP="00DC69FB">
      <w:pPr>
        <w:numPr>
          <w:ilvl w:val="0"/>
          <w:numId w:val="48"/>
        </w:numPr>
        <w:jc w:val="both"/>
        <w:rPr>
          <w:sz w:val="22"/>
          <w:szCs w:val="22"/>
        </w:rPr>
      </w:pPr>
      <w:r w:rsidRPr="00267619">
        <w:rPr>
          <w:sz w:val="22"/>
          <w:szCs w:val="22"/>
        </w:rPr>
        <w:t xml:space="preserve">Jeżeli kalkulacja przedłożona przez Wykonawcę do zatwierdzenia Zamawiającemu będzie wykonana niezgodnie z zasadami określonymi w </w:t>
      </w:r>
      <w:r w:rsidR="00570C0A" w:rsidRPr="00267619">
        <w:rPr>
          <w:sz w:val="22"/>
          <w:szCs w:val="22"/>
        </w:rPr>
        <w:t>ust. 1</w:t>
      </w:r>
      <w:r w:rsidRPr="00267619">
        <w:rPr>
          <w:sz w:val="22"/>
          <w:szCs w:val="22"/>
        </w:rPr>
        <w:t xml:space="preserve">, Zamawiający wprowadzi korektę kalkulacji, stosując zasady określone w </w:t>
      </w:r>
      <w:r w:rsidR="00570C0A" w:rsidRPr="00267619">
        <w:rPr>
          <w:sz w:val="22"/>
          <w:szCs w:val="22"/>
        </w:rPr>
        <w:t>ust. 1</w:t>
      </w:r>
      <w:r w:rsidRPr="00267619">
        <w:rPr>
          <w:sz w:val="22"/>
          <w:szCs w:val="22"/>
        </w:rPr>
        <w:t>.</w:t>
      </w:r>
    </w:p>
    <w:p w:rsidR="00786452" w:rsidRPr="00267619" w:rsidRDefault="00786452" w:rsidP="00D0595B">
      <w:pPr>
        <w:jc w:val="both"/>
        <w:rPr>
          <w:b/>
          <w:sz w:val="22"/>
          <w:szCs w:val="22"/>
        </w:rPr>
      </w:pPr>
    </w:p>
    <w:p w:rsidR="00570C0A" w:rsidRPr="00267619" w:rsidRDefault="00570C0A" w:rsidP="00570C0A">
      <w:pPr>
        <w:rPr>
          <w:b/>
          <w:sz w:val="22"/>
          <w:szCs w:val="22"/>
        </w:rPr>
      </w:pPr>
      <w:r w:rsidRPr="00267619">
        <w:rPr>
          <w:b/>
          <w:sz w:val="22"/>
          <w:szCs w:val="22"/>
        </w:rPr>
        <w:t>§ 2</w:t>
      </w:r>
      <w:r w:rsidR="00ED621B" w:rsidRPr="00267619">
        <w:rPr>
          <w:b/>
          <w:sz w:val="22"/>
          <w:szCs w:val="22"/>
        </w:rPr>
        <w:t>7</w:t>
      </w:r>
      <w:r w:rsidRPr="00267619">
        <w:rPr>
          <w:b/>
          <w:sz w:val="22"/>
          <w:szCs w:val="22"/>
        </w:rPr>
        <w:t>.</w:t>
      </w:r>
    </w:p>
    <w:p w:rsidR="00152841" w:rsidRPr="00267619" w:rsidRDefault="00570C0A" w:rsidP="00610EDC">
      <w:pPr>
        <w:rPr>
          <w:sz w:val="22"/>
          <w:szCs w:val="22"/>
        </w:rPr>
      </w:pPr>
      <w:r w:rsidRPr="00267619">
        <w:rPr>
          <w:b/>
          <w:sz w:val="22"/>
          <w:szCs w:val="22"/>
        </w:rPr>
        <w:t>ROZLICZENIA OKRESOWE.</w:t>
      </w:r>
    </w:p>
    <w:p w:rsidR="00152841" w:rsidRPr="00267619" w:rsidRDefault="00152841" w:rsidP="00DC69FB">
      <w:pPr>
        <w:numPr>
          <w:ilvl w:val="0"/>
          <w:numId w:val="84"/>
        </w:numPr>
        <w:jc w:val="both"/>
        <w:rPr>
          <w:sz w:val="22"/>
          <w:szCs w:val="22"/>
        </w:rPr>
      </w:pPr>
      <w:r w:rsidRPr="00267619">
        <w:rPr>
          <w:sz w:val="22"/>
          <w:szCs w:val="22"/>
        </w:rPr>
        <w:t>W celu dokonania rozliczenia okresowego</w:t>
      </w:r>
      <w:r w:rsidR="00780B71" w:rsidRPr="00267619">
        <w:rPr>
          <w:sz w:val="22"/>
          <w:szCs w:val="22"/>
        </w:rPr>
        <w:t xml:space="preserve">, o którym mowa w § 25 ust. </w:t>
      </w:r>
      <w:r w:rsidR="00237B1F" w:rsidRPr="00267619">
        <w:rPr>
          <w:sz w:val="22"/>
          <w:szCs w:val="22"/>
        </w:rPr>
        <w:t>5</w:t>
      </w:r>
      <w:r w:rsidRPr="00267619">
        <w:rPr>
          <w:sz w:val="22"/>
          <w:szCs w:val="22"/>
        </w:rPr>
        <w:t xml:space="preserve"> Wykonawca przedstawia Inspektorowi nadzoru inwestorskiego do 25 dnia miesiąca po </w:t>
      </w:r>
      <w:r w:rsidR="00780B71" w:rsidRPr="00267619">
        <w:rPr>
          <w:sz w:val="22"/>
          <w:szCs w:val="22"/>
        </w:rPr>
        <w:t>okresie</w:t>
      </w:r>
      <w:r w:rsidRPr="00267619">
        <w:rPr>
          <w:sz w:val="22"/>
          <w:szCs w:val="22"/>
        </w:rPr>
        <w:t>, którego dotyczy rozliczenie Kosztorys zamienny i zsumowane kwoty poprzednio zafakturowane z uwzględnieniem potrąceń</w:t>
      </w:r>
      <w:r w:rsidR="00FB3170" w:rsidRPr="00267619">
        <w:rPr>
          <w:sz w:val="22"/>
          <w:szCs w:val="22"/>
        </w:rPr>
        <w:t>.</w:t>
      </w:r>
    </w:p>
    <w:p w:rsidR="00152841" w:rsidRPr="00267619" w:rsidRDefault="00152841" w:rsidP="00DC69FB">
      <w:pPr>
        <w:numPr>
          <w:ilvl w:val="0"/>
          <w:numId w:val="84"/>
        </w:numPr>
        <w:jc w:val="both"/>
        <w:rPr>
          <w:sz w:val="22"/>
          <w:szCs w:val="22"/>
        </w:rPr>
      </w:pPr>
      <w:r w:rsidRPr="00267619">
        <w:rPr>
          <w:sz w:val="22"/>
          <w:szCs w:val="22"/>
        </w:rPr>
        <w:t xml:space="preserve">Kosztorys zamienny, o którym mowa w ust. 1 należy sporządzić na podstawie następujących założeń: </w:t>
      </w:r>
    </w:p>
    <w:p w:rsidR="00152841" w:rsidRPr="00267619" w:rsidRDefault="00152841" w:rsidP="00DC69FB">
      <w:pPr>
        <w:numPr>
          <w:ilvl w:val="0"/>
          <w:numId w:val="85"/>
        </w:numPr>
        <w:jc w:val="both"/>
        <w:rPr>
          <w:sz w:val="22"/>
          <w:szCs w:val="22"/>
        </w:rPr>
      </w:pPr>
      <w:r w:rsidRPr="00267619">
        <w:rPr>
          <w:sz w:val="22"/>
          <w:szCs w:val="22"/>
        </w:rPr>
        <w:t xml:space="preserve">ceny jednostkowe robót będą przyjmowane z Kosztorysów ofertowych, a ilości wykonanych w tym okresie robót – z książki obmiaru, z </w:t>
      </w:r>
      <w:r w:rsidR="00237B1F" w:rsidRPr="00267619">
        <w:rPr>
          <w:sz w:val="22"/>
          <w:szCs w:val="22"/>
        </w:rPr>
        <w:t>zastrzeżeniem,</w:t>
      </w:r>
      <w:r w:rsidRPr="00267619">
        <w:rPr>
          <w:sz w:val="22"/>
          <w:szCs w:val="22"/>
        </w:rPr>
        <w:t xml:space="preserve"> że zmiana ustalonego wynagrodzenia, o którym mowa w § 25 ust. 1 nastąpi jedynie w </w:t>
      </w:r>
      <w:r w:rsidR="00237B1F" w:rsidRPr="00267619">
        <w:rPr>
          <w:sz w:val="22"/>
          <w:szCs w:val="22"/>
        </w:rPr>
        <w:t>przypadku,</w:t>
      </w:r>
      <w:r w:rsidRPr="00267619">
        <w:rPr>
          <w:sz w:val="22"/>
          <w:szCs w:val="22"/>
        </w:rPr>
        <w:t xml:space="preserve"> gdy ilość faktycznie wykonanych robót będzie odbiegała od ilości przedstawionej w przedmiarze robót (proporcjonalnie zmniejszone lub zwiększone przy zachowaniu cen jednostkowych przedstawionych w Kosztorysie ofertowym)</w:t>
      </w:r>
      <w:r w:rsidR="00FB3170" w:rsidRPr="00267619">
        <w:rPr>
          <w:sz w:val="22"/>
          <w:szCs w:val="22"/>
        </w:rPr>
        <w:t>,</w:t>
      </w:r>
    </w:p>
    <w:p w:rsidR="00811474" w:rsidRPr="00267619" w:rsidRDefault="00152841" w:rsidP="00DC69FB">
      <w:pPr>
        <w:numPr>
          <w:ilvl w:val="0"/>
          <w:numId w:val="85"/>
        </w:numPr>
        <w:jc w:val="both"/>
        <w:rPr>
          <w:sz w:val="22"/>
          <w:szCs w:val="22"/>
        </w:rPr>
      </w:pPr>
      <w:r w:rsidRPr="00267619">
        <w:rPr>
          <w:sz w:val="22"/>
          <w:szCs w:val="22"/>
        </w:rPr>
        <w:t>w przypadku robót o których mowa w § 1 ust. 4 lub § 1 ust. 7, zgodnie z postanowieniami § 26 Umowy</w:t>
      </w:r>
      <w:r w:rsidR="00FB3170" w:rsidRPr="00267619">
        <w:rPr>
          <w:sz w:val="22"/>
          <w:szCs w:val="22"/>
        </w:rPr>
        <w:t>,</w:t>
      </w:r>
    </w:p>
    <w:p w:rsidR="00152841" w:rsidRPr="00267619" w:rsidRDefault="00152841" w:rsidP="00DC69FB">
      <w:pPr>
        <w:numPr>
          <w:ilvl w:val="0"/>
          <w:numId w:val="84"/>
        </w:numPr>
        <w:jc w:val="both"/>
        <w:rPr>
          <w:sz w:val="22"/>
          <w:szCs w:val="22"/>
        </w:rPr>
      </w:pPr>
      <w:r w:rsidRPr="00267619">
        <w:rPr>
          <w:sz w:val="22"/>
          <w:szCs w:val="22"/>
        </w:rPr>
        <w:t xml:space="preserve">Inspektor nadzoru inwestorskiego sprawdza zakres i wartości wykonanych robót, dokonuje ewentualnych korekt przedłożonych Kosztorysów, o których mowa w ust. 1 oraz potwierdza kwoty należne do zapłaty Wykonawcy w ciągu </w:t>
      </w:r>
      <w:r w:rsidR="00FB3170" w:rsidRPr="00267619">
        <w:rPr>
          <w:sz w:val="22"/>
          <w:szCs w:val="22"/>
        </w:rPr>
        <w:t xml:space="preserve">5 </w:t>
      </w:r>
      <w:r w:rsidRPr="00267619">
        <w:rPr>
          <w:sz w:val="22"/>
          <w:szCs w:val="22"/>
        </w:rPr>
        <w:t>dni roboczych od dnia otrzymania zestawień.</w:t>
      </w:r>
    </w:p>
    <w:p w:rsidR="00C47F36" w:rsidRPr="00267619" w:rsidRDefault="00152841" w:rsidP="00DC69FB">
      <w:pPr>
        <w:numPr>
          <w:ilvl w:val="0"/>
          <w:numId w:val="84"/>
        </w:numPr>
        <w:jc w:val="both"/>
        <w:rPr>
          <w:b/>
          <w:sz w:val="22"/>
          <w:szCs w:val="22"/>
        </w:rPr>
      </w:pPr>
      <w:r w:rsidRPr="00267619">
        <w:rPr>
          <w:sz w:val="22"/>
          <w:szCs w:val="22"/>
        </w:rPr>
        <w:t>Inspektor nadzoru inwestorskiego w ciągu</w:t>
      </w:r>
      <w:r w:rsidR="00FB3170" w:rsidRPr="00267619">
        <w:rPr>
          <w:sz w:val="22"/>
          <w:szCs w:val="22"/>
        </w:rPr>
        <w:t xml:space="preserve"> 2 </w:t>
      </w:r>
      <w:r w:rsidRPr="00267619">
        <w:rPr>
          <w:sz w:val="22"/>
          <w:szCs w:val="22"/>
        </w:rPr>
        <w:t>dni roboczych po przekazaniu Wykonawcy potwierdzenia rozliczenia okresowego przekazuje Zamawiającemu informację na temat zaakceptowanego rozliczenia okresowego potwierdzającą należną Wykonawcy kwotę wynagrodzenia</w:t>
      </w:r>
      <w:r w:rsidR="00D848AF" w:rsidRPr="00267619">
        <w:rPr>
          <w:sz w:val="22"/>
          <w:szCs w:val="22"/>
        </w:rPr>
        <w:t>.</w:t>
      </w:r>
    </w:p>
    <w:p w:rsidR="00027F4B" w:rsidRPr="00267619" w:rsidRDefault="00027F4B" w:rsidP="00570C0A">
      <w:pPr>
        <w:rPr>
          <w:b/>
          <w:sz w:val="22"/>
          <w:szCs w:val="22"/>
        </w:rPr>
      </w:pPr>
    </w:p>
    <w:p w:rsidR="00570C0A" w:rsidRPr="00267619" w:rsidRDefault="00570C0A" w:rsidP="00570C0A">
      <w:pPr>
        <w:rPr>
          <w:b/>
          <w:sz w:val="22"/>
          <w:szCs w:val="22"/>
        </w:rPr>
      </w:pPr>
      <w:r w:rsidRPr="00267619">
        <w:rPr>
          <w:b/>
          <w:sz w:val="22"/>
          <w:szCs w:val="22"/>
        </w:rPr>
        <w:t>§ 2</w:t>
      </w:r>
      <w:r w:rsidR="00ED621B" w:rsidRPr="00267619">
        <w:rPr>
          <w:b/>
          <w:sz w:val="22"/>
          <w:szCs w:val="22"/>
        </w:rPr>
        <w:t>8</w:t>
      </w:r>
      <w:r w:rsidRPr="00267619">
        <w:rPr>
          <w:b/>
          <w:sz w:val="22"/>
          <w:szCs w:val="22"/>
        </w:rPr>
        <w:t>.</w:t>
      </w:r>
    </w:p>
    <w:p w:rsidR="00570C0A" w:rsidRPr="00267619" w:rsidRDefault="00570C0A" w:rsidP="00570C0A">
      <w:pPr>
        <w:rPr>
          <w:sz w:val="22"/>
          <w:szCs w:val="22"/>
        </w:rPr>
      </w:pPr>
      <w:r w:rsidRPr="00267619">
        <w:rPr>
          <w:b/>
          <w:sz w:val="22"/>
          <w:szCs w:val="22"/>
        </w:rPr>
        <w:t>ROZLICZENIA KOŃCOWE.</w:t>
      </w:r>
    </w:p>
    <w:p w:rsidR="00830E68" w:rsidRPr="00267619" w:rsidRDefault="00830E68" w:rsidP="00DC69FB">
      <w:pPr>
        <w:numPr>
          <w:ilvl w:val="0"/>
          <w:numId w:val="50"/>
        </w:numPr>
        <w:jc w:val="both"/>
        <w:rPr>
          <w:sz w:val="22"/>
          <w:szCs w:val="22"/>
        </w:rPr>
      </w:pPr>
      <w:r w:rsidRPr="00267619">
        <w:rPr>
          <w:sz w:val="22"/>
          <w:szCs w:val="22"/>
        </w:rPr>
        <w:lastRenderedPageBreak/>
        <w:t>Z wnioskiem o Odbiór końcowy</w:t>
      </w:r>
      <w:r w:rsidR="00845472" w:rsidRPr="00267619">
        <w:rPr>
          <w:sz w:val="22"/>
          <w:szCs w:val="22"/>
        </w:rPr>
        <w:t xml:space="preserve"> robót</w:t>
      </w:r>
      <w:r w:rsidRPr="00267619">
        <w:rPr>
          <w:sz w:val="22"/>
          <w:szCs w:val="22"/>
        </w:rPr>
        <w:t xml:space="preserve"> Wykonawca przedstawia Inspektorowi nadzoru inwestorskiego szczegółowe rozliczenie wynagrodzenia przysługującego Wykonawcy.</w:t>
      </w:r>
    </w:p>
    <w:p w:rsidR="00830E68" w:rsidRPr="00267619" w:rsidRDefault="00830E68" w:rsidP="00DC69FB">
      <w:pPr>
        <w:numPr>
          <w:ilvl w:val="0"/>
          <w:numId w:val="50"/>
        </w:numPr>
        <w:jc w:val="both"/>
        <w:rPr>
          <w:sz w:val="22"/>
          <w:szCs w:val="22"/>
        </w:rPr>
      </w:pPr>
      <w:r w:rsidRPr="00267619">
        <w:rPr>
          <w:sz w:val="22"/>
          <w:szCs w:val="22"/>
        </w:rPr>
        <w:t xml:space="preserve">Inspektor nadzoru inwestorskiego sprawdza zakres wykonanych robót i potwierdza kwotę należną do zapłaty Wykonawcy w terminie </w:t>
      </w:r>
      <w:r w:rsidR="00BE4694" w:rsidRPr="00267619">
        <w:rPr>
          <w:sz w:val="22"/>
          <w:szCs w:val="22"/>
        </w:rPr>
        <w:t xml:space="preserve">do </w:t>
      </w:r>
      <w:r w:rsidR="00F63819" w:rsidRPr="00267619">
        <w:rPr>
          <w:sz w:val="22"/>
          <w:szCs w:val="22"/>
        </w:rPr>
        <w:t xml:space="preserve">5 </w:t>
      </w:r>
      <w:r w:rsidRPr="00267619">
        <w:rPr>
          <w:sz w:val="22"/>
          <w:szCs w:val="22"/>
        </w:rPr>
        <w:t xml:space="preserve">dni roboczych od daty otrzymania szczegółowego rozliczenia wynagrodzenia Wykonawcy. </w:t>
      </w:r>
    </w:p>
    <w:p w:rsidR="00830E68" w:rsidRPr="00267619" w:rsidRDefault="00830E68" w:rsidP="00DC69FB">
      <w:pPr>
        <w:numPr>
          <w:ilvl w:val="0"/>
          <w:numId w:val="50"/>
        </w:numPr>
        <w:jc w:val="both"/>
        <w:rPr>
          <w:sz w:val="22"/>
          <w:szCs w:val="22"/>
        </w:rPr>
      </w:pPr>
      <w:r w:rsidRPr="00267619">
        <w:rPr>
          <w:sz w:val="22"/>
          <w:szCs w:val="22"/>
        </w:rPr>
        <w:t>Inspektor nadzoru inwestorskiego wzywa Wykonawcę do złożenia wyjaśnień lub uzupełnień szczegółowego rozliczenia wynagrodzenia Wykonawcy w przypadku uzasadnionych wątpliwości co do jego prawidłowości.</w:t>
      </w:r>
    </w:p>
    <w:p w:rsidR="00830E68" w:rsidRPr="00267619" w:rsidRDefault="00830E68" w:rsidP="00DC69FB">
      <w:pPr>
        <w:numPr>
          <w:ilvl w:val="0"/>
          <w:numId w:val="50"/>
        </w:numPr>
        <w:jc w:val="both"/>
        <w:rPr>
          <w:sz w:val="22"/>
          <w:szCs w:val="22"/>
        </w:rPr>
      </w:pPr>
      <w:r w:rsidRPr="00267619">
        <w:rPr>
          <w:sz w:val="22"/>
          <w:szCs w:val="22"/>
        </w:rPr>
        <w:t xml:space="preserve">Wykonawca składa wyjaśnienia i uzupełnienia, o których mowa w </w:t>
      </w:r>
      <w:r w:rsidR="00570C0A" w:rsidRPr="00267619">
        <w:rPr>
          <w:sz w:val="22"/>
          <w:szCs w:val="22"/>
        </w:rPr>
        <w:t>ust. 3</w:t>
      </w:r>
      <w:r w:rsidRPr="00267619">
        <w:rPr>
          <w:sz w:val="22"/>
          <w:szCs w:val="22"/>
        </w:rPr>
        <w:t xml:space="preserve"> oraz dokonuje korekt rozliczenia wynagrodzenia, uzgodnionych z Inspektorem nadzoru inwestorskiego.</w:t>
      </w:r>
    </w:p>
    <w:p w:rsidR="00830E68" w:rsidRPr="00267619" w:rsidRDefault="00830E68" w:rsidP="00DC69FB">
      <w:pPr>
        <w:numPr>
          <w:ilvl w:val="0"/>
          <w:numId w:val="50"/>
        </w:numPr>
        <w:jc w:val="both"/>
        <w:rPr>
          <w:sz w:val="22"/>
          <w:szCs w:val="22"/>
        </w:rPr>
      </w:pPr>
      <w:r w:rsidRPr="00267619">
        <w:rPr>
          <w:sz w:val="22"/>
          <w:szCs w:val="22"/>
        </w:rPr>
        <w:t xml:space="preserve">Jeżeli rozliczenie końcowe przedstawione przez Wykonawcę po korektach, o których mowa w </w:t>
      </w:r>
      <w:r w:rsidR="00570C0A" w:rsidRPr="00267619">
        <w:rPr>
          <w:sz w:val="22"/>
          <w:szCs w:val="22"/>
        </w:rPr>
        <w:t>ust. 4</w:t>
      </w:r>
      <w:r w:rsidRPr="00267619">
        <w:rPr>
          <w:sz w:val="22"/>
          <w:szCs w:val="22"/>
        </w:rPr>
        <w:t xml:space="preserve"> będzie nadal nieprawidłowe, Zamawiający ustali wysokość wynagrodzenia należnego Wykonawcy</w:t>
      </w:r>
      <w:r w:rsidR="00253C68" w:rsidRPr="00267619">
        <w:rPr>
          <w:sz w:val="22"/>
          <w:szCs w:val="22"/>
        </w:rPr>
        <w:t xml:space="preserve">, przy uwzględnieniu zasad rozliczenia wynagrodzenia przyjętych w </w:t>
      </w:r>
      <w:r w:rsidR="009755CF" w:rsidRPr="00267619">
        <w:rPr>
          <w:sz w:val="22"/>
          <w:szCs w:val="22"/>
        </w:rPr>
        <w:t>U</w:t>
      </w:r>
      <w:r w:rsidR="00253C68" w:rsidRPr="00267619">
        <w:rPr>
          <w:sz w:val="22"/>
          <w:szCs w:val="22"/>
        </w:rPr>
        <w:t>mowie</w:t>
      </w:r>
      <w:r w:rsidRPr="00267619">
        <w:rPr>
          <w:sz w:val="22"/>
          <w:szCs w:val="22"/>
        </w:rPr>
        <w:t xml:space="preserve">. </w:t>
      </w:r>
    </w:p>
    <w:p w:rsidR="00830E68" w:rsidRPr="00267619" w:rsidRDefault="00830E68" w:rsidP="00DC69FB">
      <w:pPr>
        <w:numPr>
          <w:ilvl w:val="0"/>
          <w:numId w:val="50"/>
        </w:numPr>
        <w:jc w:val="both"/>
        <w:rPr>
          <w:sz w:val="22"/>
          <w:szCs w:val="22"/>
        </w:rPr>
      </w:pPr>
      <w:r w:rsidRPr="00267619">
        <w:rPr>
          <w:sz w:val="22"/>
          <w:szCs w:val="22"/>
        </w:rPr>
        <w:t>Potwierdzone przez Inspektora nadzoru inwestorskiego rozliczenie stanowi załącznik do Protokołu odbioru końcowego</w:t>
      </w:r>
      <w:r w:rsidR="006A3FEE" w:rsidRPr="00267619">
        <w:rPr>
          <w:sz w:val="22"/>
          <w:szCs w:val="22"/>
        </w:rPr>
        <w:t xml:space="preserve"> robót</w:t>
      </w:r>
      <w:r w:rsidRPr="00267619">
        <w:rPr>
          <w:sz w:val="22"/>
          <w:szCs w:val="22"/>
        </w:rPr>
        <w:t xml:space="preserve">. </w:t>
      </w:r>
    </w:p>
    <w:p w:rsidR="00253C68" w:rsidRPr="00267619" w:rsidRDefault="00830E68" w:rsidP="00DC69FB">
      <w:pPr>
        <w:numPr>
          <w:ilvl w:val="0"/>
          <w:numId w:val="50"/>
        </w:numPr>
        <w:jc w:val="both"/>
        <w:rPr>
          <w:sz w:val="22"/>
          <w:szCs w:val="22"/>
        </w:rPr>
      </w:pPr>
      <w:r w:rsidRPr="00267619">
        <w:rPr>
          <w:sz w:val="22"/>
          <w:szCs w:val="22"/>
        </w:rPr>
        <w:t xml:space="preserve">Podstawę do zwolnienia zatrzymanej przez Zamawiającego części zabezpieczenia należytego wykonania Umowy stanowić będzie </w:t>
      </w:r>
      <w:r w:rsidR="006A3FEE" w:rsidRPr="00267619">
        <w:rPr>
          <w:sz w:val="22"/>
          <w:szCs w:val="22"/>
        </w:rPr>
        <w:t xml:space="preserve">Protokół </w:t>
      </w:r>
      <w:r w:rsidR="00BE4694" w:rsidRPr="00267619">
        <w:rPr>
          <w:sz w:val="22"/>
          <w:szCs w:val="22"/>
        </w:rPr>
        <w:t>odbioru końcowego</w:t>
      </w:r>
      <w:r w:rsidR="006A3FEE" w:rsidRPr="00267619">
        <w:rPr>
          <w:sz w:val="22"/>
          <w:szCs w:val="22"/>
        </w:rPr>
        <w:t xml:space="preserve"> Umowy</w:t>
      </w:r>
      <w:r w:rsidR="00BE4694" w:rsidRPr="00267619">
        <w:rPr>
          <w:sz w:val="22"/>
          <w:szCs w:val="22"/>
        </w:rPr>
        <w:t>.</w:t>
      </w:r>
      <w:r w:rsidR="006A3FEE" w:rsidRPr="00267619" w:rsidDel="006A3FEE">
        <w:rPr>
          <w:sz w:val="22"/>
          <w:szCs w:val="22"/>
        </w:rPr>
        <w:t xml:space="preserve"> </w:t>
      </w:r>
    </w:p>
    <w:p w:rsidR="00570C0A" w:rsidRPr="00267619" w:rsidRDefault="00876CC1" w:rsidP="00DC69FB">
      <w:pPr>
        <w:numPr>
          <w:ilvl w:val="0"/>
          <w:numId w:val="50"/>
        </w:numPr>
        <w:jc w:val="both"/>
        <w:rPr>
          <w:sz w:val="22"/>
          <w:szCs w:val="22"/>
        </w:rPr>
      </w:pPr>
      <w:r w:rsidRPr="00267619">
        <w:rPr>
          <w:sz w:val="22"/>
          <w:szCs w:val="22"/>
        </w:rPr>
        <w:t>Ostateczne rozliczenie za realizację umowy nastąpi na podstawie faktury końcowej wystawionej na podstawie</w:t>
      </w:r>
      <w:r w:rsidR="009C28AE" w:rsidRPr="00267619">
        <w:rPr>
          <w:sz w:val="22"/>
          <w:szCs w:val="22"/>
        </w:rPr>
        <w:t xml:space="preserve"> dokumentów, o których mowa w § 29 ust. 6 Umowy. </w:t>
      </w:r>
    </w:p>
    <w:p w:rsidR="001B4AFF" w:rsidRPr="00267619" w:rsidRDefault="001B4AFF" w:rsidP="00570C0A">
      <w:pPr>
        <w:rPr>
          <w:b/>
          <w:sz w:val="22"/>
          <w:szCs w:val="22"/>
        </w:rPr>
      </w:pPr>
    </w:p>
    <w:p w:rsidR="00570C0A" w:rsidRPr="00267619" w:rsidRDefault="00570C0A" w:rsidP="00570C0A">
      <w:pPr>
        <w:rPr>
          <w:b/>
          <w:sz w:val="22"/>
          <w:szCs w:val="22"/>
        </w:rPr>
      </w:pPr>
      <w:r w:rsidRPr="00267619">
        <w:rPr>
          <w:b/>
          <w:sz w:val="22"/>
          <w:szCs w:val="22"/>
        </w:rPr>
        <w:t>§ 2</w:t>
      </w:r>
      <w:r w:rsidR="00ED621B" w:rsidRPr="00267619">
        <w:rPr>
          <w:b/>
          <w:sz w:val="22"/>
          <w:szCs w:val="22"/>
        </w:rPr>
        <w:t>9</w:t>
      </w:r>
      <w:r w:rsidRPr="00267619">
        <w:rPr>
          <w:b/>
          <w:sz w:val="22"/>
          <w:szCs w:val="22"/>
        </w:rPr>
        <w:t>.</w:t>
      </w:r>
    </w:p>
    <w:p w:rsidR="00570C0A" w:rsidRPr="00267619" w:rsidRDefault="00570C0A" w:rsidP="00570C0A">
      <w:pPr>
        <w:rPr>
          <w:sz w:val="22"/>
          <w:szCs w:val="22"/>
        </w:rPr>
      </w:pPr>
      <w:r w:rsidRPr="00267619">
        <w:rPr>
          <w:b/>
          <w:sz w:val="22"/>
          <w:szCs w:val="22"/>
        </w:rPr>
        <w:t>WARUNKI PŁATNOŚCI.</w:t>
      </w:r>
    </w:p>
    <w:p w:rsidR="00830E68" w:rsidRPr="00267619" w:rsidRDefault="00830E68" w:rsidP="00DC69FB">
      <w:pPr>
        <w:numPr>
          <w:ilvl w:val="0"/>
          <w:numId w:val="51"/>
        </w:numPr>
        <w:jc w:val="both"/>
        <w:rPr>
          <w:sz w:val="22"/>
          <w:szCs w:val="22"/>
        </w:rPr>
      </w:pPr>
      <w:r w:rsidRPr="00267619">
        <w:rPr>
          <w:sz w:val="22"/>
          <w:szCs w:val="22"/>
        </w:rPr>
        <w:t>Płatności są realizowane w terminie nie dłuższym niż 30 dni kalendarzowych od daty otrzymania przez Zamawiającego wystawionej przez Wykonawcę faktury VAT lub rachunku z uwzględnieniem potrąceń wynikających z Umowy, na kwoty potwierdzone przez Inspektora nadzoru inwestorskiego w zestawieniach wartości wykonanych robót, zgodnie z protokołami odbioru robót.</w:t>
      </w:r>
    </w:p>
    <w:p w:rsidR="005D187C" w:rsidRPr="00267619" w:rsidRDefault="005D187C" w:rsidP="00DC69FB">
      <w:pPr>
        <w:numPr>
          <w:ilvl w:val="0"/>
          <w:numId w:val="51"/>
        </w:numPr>
        <w:jc w:val="both"/>
        <w:rPr>
          <w:sz w:val="22"/>
          <w:szCs w:val="22"/>
        </w:rPr>
      </w:pPr>
      <w:r w:rsidRPr="00267619">
        <w:rPr>
          <w:sz w:val="22"/>
          <w:szCs w:val="22"/>
        </w:rPr>
        <w:t>Wraz z fakturą częściową</w:t>
      </w:r>
      <w:r w:rsidR="00F172DB" w:rsidRPr="00267619">
        <w:rPr>
          <w:sz w:val="22"/>
          <w:szCs w:val="22"/>
        </w:rPr>
        <w:t xml:space="preserve"> lub rachunkiem</w:t>
      </w:r>
      <w:r w:rsidRPr="00267619">
        <w:rPr>
          <w:sz w:val="22"/>
          <w:szCs w:val="22"/>
        </w:rPr>
        <w:t xml:space="preserve"> Wykonawca zobligowany jest złożyć: </w:t>
      </w:r>
    </w:p>
    <w:p w:rsidR="005D187C" w:rsidRPr="00267619" w:rsidRDefault="005D187C" w:rsidP="00DC69FB">
      <w:pPr>
        <w:numPr>
          <w:ilvl w:val="0"/>
          <w:numId w:val="100"/>
        </w:numPr>
        <w:jc w:val="both"/>
        <w:rPr>
          <w:sz w:val="22"/>
          <w:szCs w:val="22"/>
        </w:rPr>
      </w:pPr>
      <w:r w:rsidRPr="00267619">
        <w:rPr>
          <w:sz w:val="22"/>
          <w:szCs w:val="22"/>
        </w:rPr>
        <w:t>Protokół odbioru częściowego</w:t>
      </w:r>
      <w:r w:rsidR="00556310" w:rsidRPr="00267619">
        <w:rPr>
          <w:sz w:val="22"/>
          <w:szCs w:val="22"/>
        </w:rPr>
        <w:t xml:space="preserve"> w którym będą wyszczególnione wydzielone elementy robót budowlanych wykonane przez Podwykonawców i dalszych Podwykonawców, lub do którego będą załączone protokoły odbioru części robót wykonanych przez Podwykonawców lub dalszych Podwykonawców w ramach odbieranej części robót</w:t>
      </w:r>
      <w:r w:rsidRPr="00267619">
        <w:rPr>
          <w:sz w:val="22"/>
          <w:szCs w:val="22"/>
        </w:rPr>
        <w:t>;</w:t>
      </w:r>
      <w:r w:rsidR="00556310" w:rsidRPr="00267619">
        <w:rPr>
          <w:sz w:val="22"/>
          <w:szCs w:val="22"/>
        </w:rPr>
        <w:t xml:space="preserve"> </w:t>
      </w:r>
    </w:p>
    <w:p w:rsidR="0000627C" w:rsidRPr="00267619" w:rsidRDefault="0000627C" w:rsidP="00DC69FB">
      <w:pPr>
        <w:numPr>
          <w:ilvl w:val="0"/>
          <w:numId w:val="100"/>
        </w:numPr>
        <w:jc w:val="both"/>
        <w:rPr>
          <w:sz w:val="22"/>
          <w:szCs w:val="22"/>
        </w:rPr>
      </w:pPr>
      <w:r w:rsidRPr="00267619">
        <w:rPr>
          <w:sz w:val="22"/>
          <w:szCs w:val="22"/>
        </w:rPr>
        <w:t>Kosztorys zamienny, o którym mowa w § 27 ust. 2 Umowy;</w:t>
      </w:r>
    </w:p>
    <w:p w:rsidR="005D187C" w:rsidRPr="00267619" w:rsidRDefault="005D187C" w:rsidP="00DC69FB">
      <w:pPr>
        <w:numPr>
          <w:ilvl w:val="0"/>
          <w:numId w:val="100"/>
        </w:numPr>
        <w:jc w:val="both"/>
        <w:rPr>
          <w:sz w:val="22"/>
          <w:szCs w:val="22"/>
        </w:rPr>
      </w:pPr>
      <w:r w:rsidRPr="00267619">
        <w:rPr>
          <w:sz w:val="22"/>
          <w:szCs w:val="22"/>
        </w:rPr>
        <w:t xml:space="preserve">Harmonogram rzeczowo-finansowy, uwzględniający realizację </w:t>
      </w:r>
      <w:r w:rsidR="00274411" w:rsidRPr="00267619">
        <w:rPr>
          <w:sz w:val="22"/>
          <w:szCs w:val="22"/>
        </w:rPr>
        <w:t>danej części z ewentualnym programem naprawczym;</w:t>
      </w:r>
    </w:p>
    <w:p w:rsidR="00C156B8" w:rsidRPr="00267619" w:rsidRDefault="00C156B8" w:rsidP="00DC69FB">
      <w:pPr>
        <w:numPr>
          <w:ilvl w:val="0"/>
          <w:numId w:val="100"/>
        </w:numPr>
        <w:jc w:val="both"/>
        <w:rPr>
          <w:sz w:val="22"/>
          <w:szCs w:val="22"/>
        </w:rPr>
      </w:pPr>
      <w:r w:rsidRPr="00267619">
        <w:rPr>
          <w:sz w:val="22"/>
          <w:szCs w:val="22"/>
        </w:rPr>
        <w:t>oświadczenie, że wszystkie osoby zatrudnione na stanowiskach robotniczych były zatrudnione na umowę o pracę,</w:t>
      </w:r>
    </w:p>
    <w:p w:rsidR="00274411" w:rsidRPr="00267619" w:rsidRDefault="00274411" w:rsidP="00DC69FB">
      <w:pPr>
        <w:numPr>
          <w:ilvl w:val="0"/>
          <w:numId w:val="100"/>
        </w:numPr>
        <w:jc w:val="both"/>
        <w:rPr>
          <w:sz w:val="22"/>
          <w:szCs w:val="22"/>
        </w:rPr>
      </w:pPr>
      <w:r w:rsidRPr="00267619">
        <w:rPr>
          <w:sz w:val="22"/>
          <w:szCs w:val="22"/>
        </w:rPr>
        <w:t xml:space="preserve">Dokument o nazwie „Wykaz podmiotów, które wykonywały roboty, dostawy, usługi w ramach składanej faktury nr: ……  z dnia: ……... który zawiera: </w:t>
      </w:r>
    </w:p>
    <w:p w:rsidR="00274411" w:rsidRPr="00267619" w:rsidRDefault="00274411" w:rsidP="00DC69FB">
      <w:pPr>
        <w:numPr>
          <w:ilvl w:val="0"/>
          <w:numId w:val="101"/>
        </w:numPr>
        <w:jc w:val="both"/>
        <w:rPr>
          <w:sz w:val="22"/>
          <w:szCs w:val="22"/>
        </w:rPr>
      </w:pPr>
      <w:r w:rsidRPr="00267619">
        <w:rPr>
          <w:sz w:val="22"/>
          <w:szCs w:val="22"/>
        </w:rPr>
        <w:t>nazwę podmiotu,</w:t>
      </w:r>
    </w:p>
    <w:p w:rsidR="00274411" w:rsidRPr="00267619" w:rsidRDefault="00274411" w:rsidP="00DC69FB">
      <w:pPr>
        <w:numPr>
          <w:ilvl w:val="0"/>
          <w:numId w:val="101"/>
        </w:numPr>
        <w:jc w:val="both"/>
        <w:rPr>
          <w:sz w:val="22"/>
          <w:szCs w:val="22"/>
        </w:rPr>
      </w:pPr>
      <w:r w:rsidRPr="00267619">
        <w:rPr>
          <w:sz w:val="22"/>
          <w:szCs w:val="22"/>
        </w:rPr>
        <w:t>zakres robót, dostaw lub usług wykonywanych przez dany podmiot;</w:t>
      </w:r>
    </w:p>
    <w:p w:rsidR="00274411" w:rsidRPr="00267619" w:rsidRDefault="00274411" w:rsidP="00DC69FB">
      <w:pPr>
        <w:numPr>
          <w:ilvl w:val="0"/>
          <w:numId w:val="101"/>
        </w:numPr>
        <w:jc w:val="both"/>
        <w:rPr>
          <w:sz w:val="22"/>
          <w:szCs w:val="22"/>
        </w:rPr>
      </w:pPr>
      <w:r w:rsidRPr="00267619">
        <w:rPr>
          <w:sz w:val="22"/>
          <w:szCs w:val="22"/>
        </w:rPr>
        <w:t>wartość w złotych należną danemu podmiotowi</w:t>
      </w:r>
      <w:r w:rsidR="00927A66" w:rsidRPr="00267619">
        <w:rPr>
          <w:sz w:val="22"/>
          <w:szCs w:val="22"/>
        </w:rPr>
        <w:t>, z zastrzeżeniem, że ogólna wartość środków finansowych należnych poszczególnym podmiotom (w tym Wykonawcy), wyszczególnionym w dokumencie, musi być równa wartości danej faktury.</w:t>
      </w:r>
    </w:p>
    <w:p w:rsidR="00927A66" w:rsidRPr="00267619" w:rsidRDefault="00274411" w:rsidP="00DC69FB">
      <w:pPr>
        <w:numPr>
          <w:ilvl w:val="0"/>
          <w:numId w:val="51"/>
        </w:numPr>
        <w:jc w:val="both"/>
        <w:rPr>
          <w:sz w:val="22"/>
          <w:szCs w:val="22"/>
        </w:rPr>
      </w:pPr>
      <w:r w:rsidRPr="00267619">
        <w:rPr>
          <w:sz w:val="22"/>
          <w:szCs w:val="22"/>
        </w:rPr>
        <w:t xml:space="preserve">Dokument, o którym mowa w ust. 2 pkt. </w:t>
      </w:r>
      <w:r w:rsidR="00BE4694" w:rsidRPr="00267619">
        <w:rPr>
          <w:sz w:val="22"/>
          <w:szCs w:val="22"/>
        </w:rPr>
        <w:t>5</w:t>
      </w:r>
      <w:r w:rsidRPr="00267619">
        <w:rPr>
          <w:sz w:val="22"/>
          <w:szCs w:val="22"/>
        </w:rPr>
        <w:t xml:space="preserve">) musi być złożony w oryginale i podpisany przez Wykonawcę, wszystkich </w:t>
      </w:r>
      <w:r w:rsidR="00927A66" w:rsidRPr="00267619">
        <w:rPr>
          <w:sz w:val="22"/>
          <w:szCs w:val="22"/>
        </w:rPr>
        <w:t>P</w:t>
      </w:r>
      <w:r w:rsidRPr="00267619">
        <w:rPr>
          <w:sz w:val="22"/>
          <w:szCs w:val="22"/>
        </w:rPr>
        <w:t xml:space="preserve">odwykonawców oraz dalszych </w:t>
      </w:r>
      <w:r w:rsidR="00927A66" w:rsidRPr="00267619">
        <w:rPr>
          <w:sz w:val="22"/>
          <w:szCs w:val="22"/>
        </w:rPr>
        <w:t>P</w:t>
      </w:r>
      <w:r w:rsidRPr="00267619">
        <w:rPr>
          <w:sz w:val="22"/>
          <w:szCs w:val="22"/>
        </w:rPr>
        <w:t xml:space="preserve">odwykonawców, z zastrzeżeniem ust. </w:t>
      </w:r>
      <w:r w:rsidR="00927A66" w:rsidRPr="00267619">
        <w:rPr>
          <w:sz w:val="22"/>
          <w:szCs w:val="22"/>
        </w:rPr>
        <w:lastRenderedPageBreak/>
        <w:t>4 niniejszego paragrafu.</w:t>
      </w:r>
    </w:p>
    <w:p w:rsidR="00A50701" w:rsidRPr="00267619" w:rsidRDefault="00927A66" w:rsidP="00DC69FB">
      <w:pPr>
        <w:numPr>
          <w:ilvl w:val="0"/>
          <w:numId w:val="51"/>
        </w:numPr>
        <w:jc w:val="both"/>
        <w:rPr>
          <w:sz w:val="22"/>
          <w:szCs w:val="22"/>
        </w:rPr>
      </w:pPr>
      <w:r w:rsidRPr="00267619">
        <w:rPr>
          <w:sz w:val="22"/>
          <w:szCs w:val="22"/>
        </w:rPr>
        <w:t>Podwykonawcy lub dalsi Podwykonawcy, którzy zakończyli realizację zawartych umów o podwykonawstwo i przedstawili Zamawiającemu oświadczenie</w:t>
      </w:r>
      <w:r w:rsidR="004825BB" w:rsidRPr="00267619">
        <w:rPr>
          <w:sz w:val="22"/>
          <w:szCs w:val="22"/>
        </w:rPr>
        <w:t xml:space="preserve"> </w:t>
      </w:r>
      <w:r w:rsidRPr="00267619">
        <w:rPr>
          <w:sz w:val="22"/>
          <w:szCs w:val="22"/>
        </w:rPr>
        <w:t xml:space="preserve"> </w:t>
      </w:r>
      <w:r w:rsidR="004825BB" w:rsidRPr="00267619">
        <w:rPr>
          <w:sz w:val="22"/>
          <w:szCs w:val="22"/>
        </w:rPr>
        <w:t xml:space="preserve">z datą pewną </w:t>
      </w:r>
      <w:r w:rsidRPr="00267619">
        <w:rPr>
          <w:sz w:val="22"/>
          <w:szCs w:val="22"/>
        </w:rPr>
        <w:t xml:space="preserve">potwierdzające </w:t>
      </w:r>
      <w:r w:rsidR="00A24DE0" w:rsidRPr="00267619">
        <w:rPr>
          <w:sz w:val="22"/>
          <w:szCs w:val="22"/>
        </w:rPr>
        <w:t>ic</w:t>
      </w:r>
      <w:r w:rsidR="00253C68" w:rsidRPr="00267619">
        <w:rPr>
          <w:sz w:val="22"/>
          <w:szCs w:val="22"/>
        </w:rPr>
        <w:t>h</w:t>
      </w:r>
      <w:r w:rsidR="00A24DE0" w:rsidRPr="00267619">
        <w:rPr>
          <w:sz w:val="22"/>
          <w:szCs w:val="22"/>
        </w:rPr>
        <w:t xml:space="preserve"> zakończenie i </w:t>
      </w:r>
      <w:r w:rsidRPr="00267619">
        <w:rPr>
          <w:sz w:val="22"/>
          <w:szCs w:val="22"/>
        </w:rPr>
        <w:t xml:space="preserve">faktyczne otrzymanie zapłaty od Wykonawcy lub Podwykonawców nie są uwzględniani w dokumencie, o którym mowa w ust. 2 pkt. </w:t>
      </w:r>
      <w:r w:rsidR="00BE4694" w:rsidRPr="00267619">
        <w:rPr>
          <w:sz w:val="22"/>
          <w:szCs w:val="22"/>
        </w:rPr>
        <w:t>5</w:t>
      </w:r>
      <w:r w:rsidR="00882494" w:rsidRPr="00267619">
        <w:rPr>
          <w:sz w:val="22"/>
          <w:szCs w:val="22"/>
        </w:rPr>
        <w:t>)</w:t>
      </w:r>
      <w:r w:rsidRPr="00267619">
        <w:rPr>
          <w:sz w:val="22"/>
          <w:szCs w:val="22"/>
        </w:rPr>
        <w:t xml:space="preserve"> </w:t>
      </w:r>
      <w:r w:rsidR="008B1EC0" w:rsidRPr="00267619">
        <w:rPr>
          <w:sz w:val="22"/>
          <w:szCs w:val="22"/>
        </w:rPr>
        <w:t>niniejszego paragrafu</w:t>
      </w:r>
      <w:r w:rsidRPr="00267619">
        <w:rPr>
          <w:sz w:val="22"/>
          <w:szCs w:val="22"/>
        </w:rPr>
        <w:t>.</w:t>
      </w:r>
    </w:p>
    <w:p w:rsidR="00501FC8" w:rsidRPr="00267619" w:rsidRDefault="00501FC8" w:rsidP="00DC69FB">
      <w:pPr>
        <w:numPr>
          <w:ilvl w:val="0"/>
          <w:numId w:val="51"/>
        </w:numPr>
        <w:jc w:val="both"/>
        <w:rPr>
          <w:sz w:val="22"/>
          <w:szCs w:val="22"/>
        </w:rPr>
      </w:pPr>
      <w:r w:rsidRPr="00267619">
        <w:rPr>
          <w:sz w:val="22"/>
          <w:szCs w:val="22"/>
        </w:rPr>
        <w:t xml:space="preserve">Wraz z wystawieniem każdej kolejnej faktury częściowej, zawierającej załączniki o których mowa w ust. 2, Wykonawca zobowiązany jest udokumentować, że Podwykonawcy i dalsi Podwykonawcy, występujący na załączniku złożonym do poprzedniej faktury otrzymali należne im wynagrodzenie. Dokumentem potwierdzającym może być: </w:t>
      </w:r>
    </w:p>
    <w:p w:rsidR="00501FC8" w:rsidRPr="00267619" w:rsidRDefault="00501FC8" w:rsidP="00DC69FB">
      <w:pPr>
        <w:numPr>
          <w:ilvl w:val="0"/>
          <w:numId w:val="102"/>
        </w:numPr>
        <w:jc w:val="both"/>
        <w:rPr>
          <w:sz w:val="22"/>
          <w:szCs w:val="22"/>
        </w:rPr>
      </w:pPr>
      <w:r w:rsidRPr="00267619">
        <w:rPr>
          <w:sz w:val="22"/>
          <w:szCs w:val="22"/>
        </w:rPr>
        <w:t>pisemne oświadczenie Podwykonawcy lub dalszego Podwykonawcy, że otrzymał należną mu kwotę;</w:t>
      </w:r>
    </w:p>
    <w:p w:rsidR="00501FC8" w:rsidRPr="00267619" w:rsidRDefault="00501FC8" w:rsidP="00DC69FB">
      <w:pPr>
        <w:numPr>
          <w:ilvl w:val="0"/>
          <w:numId w:val="102"/>
        </w:numPr>
        <w:jc w:val="both"/>
        <w:rPr>
          <w:sz w:val="22"/>
          <w:szCs w:val="22"/>
        </w:rPr>
      </w:pPr>
      <w:r w:rsidRPr="00267619">
        <w:rPr>
          <w:sz w:val="22"/>
          <w:szCs w:val="22"/>
        </w:rPr>
        <w:t>dokument bankowy potwierdzający przelew środków na konto Podwykonawcy lub dalszego Podwykonawcy;</w:t>
      </w:r>
    </w:p>
    <w:p w:rsidR="00501FC8" w:rsidRPr="00267619" w:rsidRDefault="00501FC8" w:rsidP="00DC69FB">
      <w:pPr>
        <w:numPr>
          <w:ilvl w:val="0"/>
          <w:numId w:val="102"/>
        </w:numPr>
        <w:jc w:val="both"/>
        <w:rPr>
          <w:sz w:val="22"/>
          <w:szCs w:val="22"/>
        </w:rPr>
      </w:pPr>
      <w:r w:rsidRPr="00267619">
        <w:rPr>
          <w:sz w:val="22"/>
          <w:szCs w:val="22"/>
        </w:rPr>
        <w:t xml:space="preserve">inne dokumenty. </w:t>
      </w:r>
    </w:p>
    <w:p w:rsidR="00501FC8" w:rsidRPr="00267619" w:rsidRDefault="00501FC8" w:rsidP="00DC69FB">
      <w:pPr>
        <w:numPr>
          <w:ilvl w:val="0"/>
          <w:numId w:val="51"/>
        </w:numPr>
        <w:jc w:val="both"/>
        <w:rPr>
          <w:sz w:val="22"/>
          <w:szCs w:val="22"/>
        </w:rPr>
      </w:pPr>
      <w:r w:rsidRPr="00267619">
        <w:rPr>
          <w:sz w:val="22"/>
          <w:szCs w:val="22"/>
        </w:rPr>
        <w:t xml:space="preserve">Wraz z fakturą końcową </w:t>
      </w:r>
      <w:r w:rsidR="00F172DB" w:rsidRPr="00267619">
        <w:rPr>
          <w:sz w:val="22"/>
          <w:szCs w:val="22"/>
        </w:rPr>
        <w:t xml:space="preserve">lub rachunkiem </w:t>
      </w:r>
      <w:r w:rsidRPr="00267619">
        <w:rPr>
          <w:sz w:val="22"/>
          <w:szCs w:val="22"/>
        </w:rPr>
        <w:t xml:space="preserve">Wykonawca zobligowany jest złożyć: </w:t>
      </w:r>
    </w:p>
    <w:p w:rsidR="00501FC8" w:rsidRPr="00267619" w:rsidRDefault="00501FC8" w:rsidP="00DC69FB">
      <w:pPr>
        <w:numPr>
          <w:ilvl w:val="0"/>
          <w:numId w:val="103"/>
        </w:numPr>
        <w:jc w:val="both"/>
        <w:rPr>
          <w:sz w:val="22"/>
          <w:szCs w:val="22"/>
        </w:rPr>
      </w:pPr>
      <w:r w:rsidRPr="00267619">
        <w:rPr>
          <w:sz w:val="22"/>
          <w:szCs w:val="22"/>
        </w:rPr>
        <w:t xml:space="preserve">Protokół Odbioru końcowego </w:t>
      </w:r>
      <w:r w:rsidR="00556310" w:rsidRPr="00267619">
        <w:rPr>
          <w:sz w:val="22"/>
          <w:szCs w:val="22"/>
        </w:rPr>
        <w:t>robót, w którym będą wyszczególnione wydzielone elementy robót budowlanych wykonane przez Podwykonawców i dalszych Podwykonawców</w:t>
      </w:r>
      <w:r w:rsidRPr="00267619">
        <w:rPr>
          <w:sz w:val="22"/>
          <w:szCs w:val="22"/>
        </w:rPr>
        <w:t>;</w:t>
      </w:r>
    </w:p>
    <w:p w:rsidR="00501FC8" w:rsidRPr="00267619" w:rsidRDefault="00501FC8" w:rsidP="00DC69FB">
      <w:pPr>
        <w:numPr>
          <w:ilvl w:val="0"/>
          <w:numId w:val="103"/>
        </w:numPr>
        <w:jc w:val="both"/>
        <w:rPr>
          <w:sz w:val="22"/>
          <w:szCs w:val="22"/>
        </w:rPr>
      </w:pPr>
      <w:r w:rsidRPr="00267619">
        <w:rPr>
          <w:sz w:val="22"/>
          <w:szCs w:val="22"/>
        </w:rPr>
        <w:t>Harmonogram rzeczowo-finansowy;</w:t>
      </w:r>
    </w:p>
    <w:p w:rsidR="009C28AE" w:rsidRPr="00267619" w:rsidRDefault="009C28AE" w:rsidP="00DC69FB">
      <w:pPr>
        <w:numPr>
          <w:ilvl w:val="0"/>
          <w:numId w:val="103"/>
        </w:numPr>
        <w:jc w:val="both"/>
        <w:rPr>
          <w:sz w:val="22"/>
          <w:szCs w:val="22"/>
        </w:rPr>
      </w:pPr>
      <w:r w:rsidRPr="00267619">
        <w:rPr>
          <w:sz w:val="22"/>
          <w:szCs w:val="22"/>
        </w:rPr>
        <w:t>Dokumenty gwarancyjne;</w:t>
      </w:r>
    </w:p>
    <w:p w:rsidR="00C156B8" w:rsidRPr="00267619" w:rsidRDefault="00C156B8" w:rsidP="00DC69FB">
      <w:pPr>
        <w:numPr>
          <w:ilvl w:val="0"/>
          <w:numId w:val="103"/>
        </w:numPr>
        <w:jc w:val="both"/>
        <w:rPr>
          <w:sz w:val="22"/>
          <w:szCs w:val="22"/>
        </w:rPr>
      </w:pPr>
      <w:r w:rsidRPr="00267619">
        <w:rPr>
          <w:sz w:val="22"/>
          <w:szCs w:val="22"/>
        </w:rPr>
        <w:t>oświadczenie, że wszystkie osoby zatrudnione na stanowiskach robotniczych były zatrudnione na umowę o pracę,</w:t>
      </w:r>
    </w:p>
    <w:p w:rsidR="00F172DB" w:rsidRPr="00267619" w:rsidRDefault="00501FC8" w:rsidP="00DC69FB">
      <w:pPr>
        <w:numPr>
          <w:ilvl w:val="0"/>
          <w:numId w:val="103"/>
        </w:numPr>
        <w:jc w:val="both"/>
        <w:rPr>
          <w:sz w:val="22"/>
          <w:szCs w:val="22"/>
        </w:rPr>
      </w:pPr>
      <w:r w:rsidRPr="00267619">
        <w:rPr>
          <w:sz w:val="22"/>
          <w:szCs w:val="22"/>
        </w:rPr>
        <w:t>Oświadczenia z datą pewną Podwykonawców i dalszych Podwykonawców, potwierdzające faktyczne otrzymanie zapłaty od Wykonawcy</w:t>
      </w:r>
      <w:r w:rsidR="00F172DB" w:rsidRPr="00267619">
        <w:rPr>
          <w:sz w:val="22"/>
          <w:szCs w:val="22"/>
        </w:rPr>
        <w:t xml:space="preserve">. </w:t>
      </w:r>
    </w:p>
    <w:p w:rsidR="00556310" w:rsidRPr="00267619" w:rsidRDefault="00556310" w:rsidP="00DC69FB">
      <w:pPr>
        <w:numPr>
          <w:ilvl w:val="0"/>
          <w:numId w:val="51"/>
        </w:numPr>
        <w:jc w:val="both"/>
        <w:rPr>
          <w:sz w:val="22"/>
          <w:szCs w:val="22"/>
        </w:rPr>
      </w:pPr>
      <w:r w:rsidRPr="00267619">
        <w:rPr>
          <w:sz w:val="22"/>
          <w:szCs w:val="22"/>
        </w:rPr>
        <w:t>Jeżeli Wykonawca nie przedstawi wraz z fakturą VAT lub rachunkiem dokumentów, o których mowa w ust. 2 lub ust. 6 Zamawiający jest uprawniony do wstrzymania wypłaty należnego Wykonawcy wynagrodzenia do czasu przedłożenia przez Wykonawcę stosownych dokumentów. Wstrzymanie przez Zamawiającego zapłaty do czasu wypełnienia przez Wykonawcę wymagań, o których mowa w ust. 2 lub ust. 6, nie skutkuje nie dotrzymaniem przez Zamawiającego terminu płatności i nie uprawnia Wykonawcy do żądania odsetek.</w:t>
      </w:r>
    </w:p>
    <w:p w:rsidR="00830E68" w:rsidRPr="007610A9" w:rsidRDefault="00830E68" w:rsidP="00DC69FB">
      <w:pPr>
        <w:numPr>
          <w:ilvl w:val="0"/>
          <w:numId w:val="51"/>
        </w:numPr>
        <w:jc w:val="both"/>
        <w:rPr>
          <w:sz w:val="22"/>
          <w:szCs w:val="22"/>
        </w:rPr>
      </w:pPr>
      <w:r w:rsidRPr="007610A9">
        <w:rPr>
          <w:sz w:val="22"/>
          <w:szCs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830E68" w:rsidRPr="007610A9" w:rsidRDefault="00830E68" w:rsidP="00DC69FB">
      <w:pPr>
        <w:numPr>
          <w:ilvl w:val="0"/>
          <w:numId w:val="51"/>
        </w:numPr>
        <w:jc w:val="both"/>
        <w:rPr>
          <w:sz w:val="22"/>
          <w:szCs w:val="22"/>
        </w:rPr>
      </w:pPr>
      <w:r w:rsidRPr="007610A9">
        <w:rPr>
          <w:sz w:val="22"/>
          <w:szCs w:val="22"/>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w:t>
      </w:r>
      <w:r w:rsidR="005D187C" w:rsidRPr="007610A9">
        <w:rPr>
          <w:sz w:val="22"/>
          <w:szCs w:val="22"/>
        </w:rPr>
        <w:t>7</w:t>
      </w:r>
      <w:r w:rsidR="00403DA2" w:rsidRPr="007610A9">
        <w:rPr>
          <w:sz w:val="22"/>
          <w:szCs w:val="22"/>
        </w:rPr>
        <w:t xml:space="preserve"> </w:t>
      </w:r>
      <w:r w:rsidRPr="007610A9">
        <w:rPr>
          <w:sz w:val="22"/>
          <w:szCs w:val="22"/>
        </w:rPr>
        <w:t xml:space="preserve">dni od dnia doręczenia Wykonawcy wezwania. </w:t>
      </w:r>
      <w:r w:rsidR="004825BB" w:rsidRPr="007610A9">
        <w:rPr>
          <w:sz w:val="22"/>
          <w:szCs w:val="22"/>
        </w:rPr>
        <w:t>W uwagach nie można powoływać się na potrącenie roszczeń wykonawcy względem podwykonawcy niezwiązanych z realizacją umowy o podwykonawstwo.</w:t>
      </w:r>
    </w:p>
    <w:p w:rsidR="00570C0A" w:rsidRPr="007610A9" w:rsidRDefault="00830E68" w:rsidP="00DC69FB">
      <w:pPr>
        <w:numPr>
          <w:ilvl w:val="0"/>
          <w:numId w:val="51"/>
        </w:numPr>
        <w:jc w:val="both"/>
        <w:rPr>
          <w:sz w:val="22"/>
          <w:szCs w:val="22"/>
        </w:rPr>
      </w:pPr>
      <w:r w:rsidRPr="007610A9">
        <w:rPr>
          <w:sz w:val="22"/>
          <w:szCs w:val="22"/>
        </w:rPr>
        <w:t xml:space="preserve">W przypadku zgłoszenia przez Wykonawcę uwag, o których mowa w </w:t>
      </w:r>
      <w:r w:rsidR="00570C0A" w:rsidRPr="007610A9">
        <w:rPr>
          <w:sz w:val="22"/>
          <w:szCs w:val="22"/>
        </w:rPr>
        <w:t xml:space="preserve">ust. </w:t>
      </w:r>
      <w:r w:rsidR="00F172DB" w:rsidRPr="007610A9">
        <w:rPr>
          <w:sz w:val="22"/>
          <w:szCs w:val="22"/>
        </w:rPr>
        <w:t xml:space="preserve">9 </w:t>
      </w:r>
      <w:r w:rsidRPr="007610A9">
        <w:rPr>
          <w:sz w:val="22"/>
          <w:szCs w:val="22"/>
        </w:rPr>
        <w:t>podważających zasadność bezpośredniej zapłaty, Zamawiający może:</w:t>
      </w:r>
    </w:p>
    <w:p w:rsidR="00830E68" w:rsidRPr="007610A9" w:rsidRDefault="00830E68" w:rsidP="00DC69FB">
      <w:pPr>
        <w:numPr>
          <w:ilvl w:val="0"/>
          <w:numId w:val="52"/>
        </w:numPr>
        <w:jc w:val="both"/>
        <w:rPr>
          <w:sz w:val="22"/>
          <w:szCs w:val="22"/>
        </w:rPr>
      </w:pPr>
      <w:r w:rsidRPr="007610A9">
        <w:rPr>
          <w:sz w:val="22"/>
          <w:szCs w:val="22"/>
        </w:rPr>
        <w:t>nie dokonać bezpośredniej zapłaty wynagrodzenia Podwykonawcy</w:t>
      </w:r>
      <w:r w:rsidR="004825BB" w:rsidRPr="007610A9">
        <w:rPr>
          <w:sz w:val="22"/>
          <w:szCs w:val="22"/>
        </w:rPr>
        <w:t xml:space="preserve"> lub dalszemu Podwykonawcy</w:t>
      </w:r>
      <w:r w:rsidRPr="007610A9">
        <w:rPr>
          <w:sz w:val="22"/>
          <w:szCs w:val="22"/>
        </w:rPr>
        <w:t>, jeżeli Wykonawca wykaże niezasadność takiej zapłaty lub</w:t>
      </w:r>
    </w:p>
    <w:p w:rsidR="00830E68" w:rsidRPr="007610A9" w:rsidRDefault="00830E68" w:rsidP="00DC69FB">
      <w:pPr>
        <w:numPr>
          <w:ilvl w:val="0"/>
          <w:numId w:val="52"/>
        </w:numPr>
        <w:jc w:val="both"/>
        <w:rPr>
          <w:sz w:val="22"/>
          <w:szCs w:val="22"/>
        </w:rPr>
      </w:pPr>
      <w:r w:rsidRPr="007610A9">
        <w:rPr>
          <w:sz w:val="22"/>
          <w:szCs w:val="22"/>
        </w:rPr>
        <w:t xml:space="preserve">złożyć do depozytu sądowego kwotę potrzebną na pokrycie wynagrodzenia Podwykonawcy lub dalszego Podwykonawcy w przypadku zaistnienia zasadniczej </w:t>
      </w:r>
      <w:r w:rsidRPr="007610A9">
        <w:rPr>
          <w:sz w:val="22"/>
          <w:szCs w:val="22"/>
        </w:rPr>
        <w:lastRenderedPageBreak/>
        <w:t>wątpliwości co do wysokości kwoty należnej zapłaty lub podmiotu, któremu płatność się należy,</w:t>
      </w:r>
    </w:p>
    <w:p w:rsidR="00B279DA" w:rsidRPr="007610A9" w:rsidRDefault="00830E68" w:rsidP="00DC69FB">
      <w:pPr>
        <w:numPr>
          <w:ilvl w:val="0"/>
          <w:numId w:val="52"/>
        </w:numPr>
        <w:jc w:val="both"/>
        <w:rPr>
          <w:sz w:val="22"/>
          <w:szCs w:val="22"/>
        </w:rPr>
      </w:pPr>
      <w:r w:rsidRPr="007610A9">
        <w:rPr>
          <w:sz w:val="22"/>
          <w:szCs w:val="22"/>
        </w:rPr>
        <w:t xml:space="preserve">dokonać bezpośredniej zapłaty wynagrodzenia Podwykonawcy lub dalszemu Podwykonawcy, jeżeli Podwykonawca lub dalszy Podwykonawca wykaże zasadność takiej zapłaty. </w:t>
      </w:r>
    </w:p>
    <w:p w:rsidR="00830E68" w:rsidRPr="007610A9" w:rsidRDefault="00830E68" w:rsidP="00DC69FB">
      <w:pPr>
        <w:numPr>
          <w:ilvl w:val="0"/>
          <w:numId w:val="51"/>
        </w:numPr>
        <w:jc w:val="both"/>
        <w:rPr>
          <w:sz w:val="22"/>
          <w:szCs w:val="22"/>
        </w:rPr>
      </w:pPr>
      <w:r w:rsidRPr="007610A9">
        <w:rPr>
          <w:sz w:val="22"/>
          <w:szCs w:val="22"/>
        </w:rPr>
        <w:t xml:space="preserve">Zamawiający jest zobowiązany zapłacić Podwykonawcy lub dalszemu Podwykonawcy należne wynagrodzenie, będące przedmiotem żądania, o którym mowa w </w:t>
      </w:r>
      <w:r w:rsidR="00B81A10" w:rsidRPr="007610A9">
        <w:rPr>
          <w:sz w:val="22"/>
          <w:szCs w:val="22"/>
        </w:rPr>
        <w:t xml:space="preserve">ust. </w:t>
      </w:r>
      <w:r w:rsidR="00F172DB" w:rsidRPr="007610A9">
        <w:rPr>
          <w:sz w:val="22"/>
          <w:szCs w:val="22"/>
        </w:rPr>
        <w:t xml:space="preserve">8, </w:t>
      </w:r>
      <w:r w:rsidRPr="007610A9">
        <w:rPr>
          <w:sz w:val="22"/>
          <w:szCs w:val="22"/>
        </w:rPr>
        <w:t xml:space="preserve">jeżeli Podwykonawca lub dalszy Podwykonawca udokumentuje jego zasadność fakturą VAT lub rachunkiem oraz dokumentami potwierdzającymi wykonanie i odbiór robót, a Wykonawca nie złoży w trybie określonym w </w:t>
      </w:r>
      <w:r w:rsidR="00B81A10" w:rsidRPr="007610A9">
        <w:rPr>
          <w:sz w:val="22"/>
          <w:szCs w:val="22"/>
        </w:rPr>
        <w:t xml:space="preserve">ust. </w:t>
      </w:r>
      <w:r w:rsidR="00F172DB" w:rsidRPr="007610A9">
        <w:rPr>
          <w:sz w:val="22"/>
          <w:szCs w:val="22"/>
        </w:rPr>
        <w:t xml:space="preserve">9 </w:t>
      </w:r>
      <w:r w:rsidRPr="007610A9">
        <w:rPr>
          <w:sz w:val="22"/>
          <w:szCs w:val="22"/>
        </w:rPr>
        <w:t>uwag wykazujących niezasadność bezpośredniej zapłaty. Bezpośrednia zapłata obejmuje wyłącznie należne wynagrodzenie, bez odsetek należnych Podwykonawcy lub dalszemu Podwykonawcy z tytułu uchybienia terminowi zapłaty</w:t>
      </w:r>
      <w:r w:rsidR="00B279DA" w:rsidRPr="007610A9">
        <w:rPr>
          <w:sz w:val="22"/>
          <w:szCs w:val="22"/>
        </w:rPr>
        <w:t xml:space="preserve">. </w:t>
      </w:r>
      <w:r w:rsidR="00316F73" w:rsidRPr="007610A9">
        <w:rPr>
          <w:sz w:val="22"/>
          <w:szCs w:val="22"/>
        </w:rPr>
        <w:t xml:space="preserve">Równowartość </w:t>
      </w:r>
      <w:r w:rsidRPr="007610A9">
        <w:rPr>
          <w:sz w:val="22"/>
          <w:szCs w:val="22"/>
        </w:rPr>
        <w:t xml:space="preserve">kwoty zapłaconej Podwykonawcy lub dalszemu Podwykonawcy, bądź skierowanej do depozytu sądowego, Zamawiający potrąci z wynagrodzenia należnego Wykonawcy. </w:t>
      </w:r>
    </w:p>
    <w:p w:rsidR="00830E68" w:rsidRPr="007610A9" w:rsidRDefault="00830E68" w:rsidP="00DC69FB">
      <w:pPr>
        <w:numPr>
          <w:ilvl w:val="0"/>
          <w:numId w:val="51"/>
        </w:numPr>
        <w:jc w:val="both"/>
        <w:rPr>
          <w:sz w:val="22"/>
          <w:szCs w:val="22"/>
        </w:rPr>
      </w:pPr>
      <w:r w:rsidRPr="007610A9">
        <w:rPr>
          <w:sz w:val="22"/>
          <w:szCs w:val="22"/>
        </w:rPr>
        <w:t xml:space="preserve">Zamawiający jest uprawniony do żądania i uzyskania od Wykonawcy niezwłocznie wyjaśnień w przypadku wątpliwości dotyczących dokumentów składanych wraz z wnioskami o płatność. </w:t>
      </w:r>
    </w:p>
    <w:p w:rsidR="00830E68" w:rsidRPr="007610A9" w:rsidRDefault="00830E68" w:rsidP="00DC69FB">
      <w:pPr>
        <w:numPr>
          <w:ilvl w:val="0"/>
          <w:numId w:val="51"/>
        </w:numPr>
        <w:jc w:val="both"/>
        <w:rPr>
          <w:sz w:val="22"/>
          <w:szCs w:val="22"/>
        </w:rPr>
      </w:pPr>
      <w:r w:rsidRPr="007610A9">
        <w:rPr>
          <w:sz w:val="22"/>
          <w:szCs w:val="22"/>
        </w:rPr>
        <w:t xml:space="preserve">Wykonawca przekazuje Zamawiającemu pisemne uwagi, o których mowa </w:t>
      </w:r>
      <w:r w:rsidR="00B81A10" w:rsidRPr="007610A9">
        <w:rPr>
          <w:sz w:val="22"/>
          <w:szCs w:val="22"/>
        </w:rPr>
        <w:t xml:space="preserve">ust. </w:t>
      </w:r>
      <w:r w:rsidR="00556310" w:rsidRPr="007610A9">
        <w:rPr>
          <w:sz w:val="22"/>
          <w:szCs w:val="22"/>
        </w:rPr>
        <w:t xml:space="preserve">9 </w:t>
      </w:r>
      <w:r w:rsidRPr="007610A9">
        <w:rPr>
          <w:sz w:val="22"/>
          <w:szCs w:val="22"/>
        </w:rPr>
        <w:t xml:space="preserve">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830E68" w:rsidRPr="007610A9" w:rsidRDefault="00830E68" w:rsidP="00DC69FB">
      <w:pPr>
        <w:numPr>
          <w:ilvl w:val="0"/>
          <w:numId w:val="51"/>
        </w:numPr>
        <w:jc w:val="both"/>
        <w:rPr>
          <w:sz w:val="22"/>
          <w:szCs w:val="22"/>
        </w:rPr>
      </w:pPr>
      <w:r w:rsidRPr="007610A9">
        <w:rPr>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w:t>
      </w:r>
      <w:r w:rsidR="00B81A10" w:rsidRPr="007610A9">
        <w:rPr>
          <w:sz w:val="22"/>
          <w:szCs w:val="22"/>
        </w:rPr>
        <w:t xml:space="preserve">ust. </w:t>
      </w:r>
      <w:r w:rsidR="00556310" w:rsidRPr="007610A9">
        <w:rPr>
          <w:sz w:val="22"/>
          <w:szCs w:val="22"/>
        </w:rPr>
        <w:t xml:space="preserve">9 </w:t>
      </w:r>
      <w:r w:rsidRPr="007610A9">
        <w:rPr>
          <w:sz w:val="22"/>
          <w:szCs w:val="22"/>
        </w:rPr>
        <w:t xml:space="preserve">i wykaże niezasadność takiej płatności, lub jeżeli Wykonawca nie zgłosi uwag o których mowa w </w:t>
      </w:r>
      <w:r w:rsidR="00B81A10" w:rsidRPr="007610A9">
        <w:rPr>
          <w:sz w:val="22"/>
          <w:szCs w:val="22"/>
        </w:rPr>
        <w:t xml:space="preserve">ust. </w:t>
      </w:r>
      <w:r w:rsidR="00556310" w:rsidRPr="007610A9">
        <w:rPr>
          <w:sz w:val="22"/>
          <w:szCs w:val="22"/>
        </w:rPr>
        <w:t>9</w:t>
      </w:r>
      <w:r w:rsidR="005D187C" w:rsidRPr="007610A9">
        <w:rPr>
          <w:sz w:val="22"/>
          <w:szCs w:val="22"/>
        </w:rPr>
        <w:t>, a</w:t>
      </w:r>
      <w:r w:rsidRPr="007610A9">
        <w:rPr>
          <w:sz w:val="22"/>
          <w:szCs w:val="22"/>
        </w:rPr>
        <w:t xml:space="preserve"> Podwykonawca lub dalszy Podwykonawca nie wykażą zasadności takiej płatności.</w:t>
      </w:r>
    </w:p>
    <w:p w:rsidR="00830E68" w:rsidRPr="007610A9" w:rsidRDefault="00830E68" w:rsidP="00DC69FB">
      <w:pPr>
        <w:numPr>
          <w:ilvl w:val="0"/>
          <w:numId w:val="51"/>
        </w:numPr>
        <w:jc w:val="both"/>
        <w:rPr>
          <w:sz w:val="22"/>
          <w:szCs w:val="22"/>
        </w:rPr>
      </w:pPr>
      <w:r w:rsidRPr="007610A9">
        <w:rPr>
          <w:sz w:val="22"/>
          <w:szCs w:val="22"/>
        </w:rPr>
        <w:t xml:space="preserve">Zamawiający może dokonać bezpośredniej płatności na rzecz Podwykonawcy lub dalszego Podwykonawcy, jeżeli Wykonawca zgłosi uwagi, o których mowa w </w:t>
      </w:r>
      <w:r w:rsidR="00B81A10" w:rsidRPr="007610A9">
        <w:rPr>
          <w:sz w:val="22"/>
          <w:szCs w:val="22"/>
        </w:rPr>
        <w:t xml:space="preserve">ust. </w:t>
      </w:r>
      <w:r w:rsidR="00556310" w:rsidRPr="007610A9">
        <w:rPr>
          <w:sz w:val="22"/>
          <w:szCs w:val="22"/>
        </w:rPr>
        <w:t xml:space="preserve">9 </w:t>
      </w:r>
      <w:r w:rsidRPr="007610A9">
        <w:rPr>
          <w:sz w:val="22"/>
          <w:szCs w:val="22"/>
        </w:rPr>
        <w:t xml:space="preserve">i potwierdzi zasadność takiej płatności, lub jeżeli Wykonawca nie zgłosi uwag, o których mowa w </w:t>
      </w:r>
      <w:r w:rsidR="00B81A10" w:rsidRPr="007610A9">
        <w:rPr>
          <w:sz w:val="22"/>
          <w:szCs w:val="22"/>
        </w:rPr>
        <w:t xml:space="preserve">ust. </w:t>
      </w:r>
      <w:r w:rsidR="00556310" w:rsidRPr="007610A9">
        <w:rPr>
          <w:sz w:val="22"/>
          <w:szCs w:val="22"/>
        </w:rPr>
        <w:t xml:space="preserve">9 </w:t>
      </w:r>
      <w:r w:rsidRPr="007610A9">
        <w:rPr>
          <w:sz w:val="22"/>
          <w:szCs w:val="22"/>
        </w:rPr>
        <w:t>a Podwykonawca lub dalszy Podwykonawca wykażą zasadność takiej płatności.</w:t>
      </w:r>
    </w:p>
    <w:p w:rsidR="00830E68" w:rsidRPr="007610A9" w:rsidRDefault="00830E68" w:rsidP="00DC69FB">
      <w:pPr>
        <w:numPr>
          <w:ilvl w:val="0"/>
          <w:numId w:val="51"/>
        </w:numPr>
        <w:jc w:val="both"/>
        <w:rPr>
          <w:sz w:val="22"/>
          <w:szCs w:val="22"/>
        </w:rPr>
      </w:pPr>
      <w:r w:rsidRPr="007610A9">
        <w:rPr>
          <w:sz w:val="22"/>
          <w:szCs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830E68" w:rsidRPr="007610A9" w:rsidRDefault="00830E68" w:rsidP="00DC69FB">
      <w:pPr>
        <w:numPr>
          <w:ilvl w:val="0"/>
          <w:numId w:val="51"/>
        </w:numPr>
        <w:jc w:val="both"/>
        <w:rPr>
          <w:sz w:val="22"/>
          <w:szCs w:val="22"/>
        </w:rPr>
      </w:pPr>
      <w:r w:rsidRPr="007610A9">
        <w:rPr>
          <w:sz w:val="22"/>
          <w:szCs w:val="22"/>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w:t>
      </w:r>
      <w:r w:rsidR="00D43816" w:rsidRPr="007610A9">
        <w:rPr>
          <w:sz w:val="22"/>
          <w:szCs w:val="22"/>
        </w:rPr>
        <w:t xml:space="preserve">po przedłożeniu </w:t>
      </w:r>
      <w:r w:rsidRPr="007610A9">
        <w:rPr>
          <w:sz w:val="22"/>
          <w:szCs w:val="22"/>
        </w:rPr>
        <w:t xml:space="preserve">Umowy o podwykonawstwo w zakresie dostaw lub usług. </w:t>
      </w:r>
    </w:p>
    <w:p w:rsidR="00830E68" w:rsidRPr="007610A9" w:rsidRDefault="00830E68" w:rsidP="00DC69FB">
      <w:pPr>
        <w:numPr>
          <w:ilvl w:val="0"/>
          <w:numId w:val="51"/>
        </w:numPr>
        <w:jc w:val="both"/>
        <w:rPr>
          <w:sz w:val="22"/>
          <w:szCs w:val="22"/>
        </w:rPr>
      </w:pPr>
      <w:r w:rsidRPr="007610A9">
        <w:rPr>
          <w:sz w:val="22"/>
          <w:szCs w:val="22"/>
        </w:rPr>
        <w:t xml:space="preserve">Dokonanie bezpośredniej płatności na rzecz Podwykonawcy lub dalszego Podwykonawcy lub ważne złożenie kwoty potrzebnej na pokrycie wynagrodzenia z tytułu bezpośredniej płatności do </w:t>
      </w:r>
      <w:r w:rsidRPr="007610A9">
        <w:rPr>
          <w:sz w:val="22"/>
          <w:szCs w:val="22"/>
        </w:rPr>
        <w:lastRenderedPageBreak/>
        <w:t xml:space="preserve">depozytu sądowego, skutkuje umorzeniem wierzytelności przysługującej Wykonawcy od Zamawiającego z tytułu wynagrodzenia do wysokości kwoty odpowiadającej dokonanej płatności. </w:t>
      </w:r>
    </w:p>
    <w:p w:rsidR="00830E68" w:rsidRPr="007610A9" w:rsidRDefault="00830E68" w:rsidP="00DC69FB">
      <w:pPr>
        <w:numPr>
          <w:ilvl w:val="0"/>
          <w:numId w:val="51"/>
        </w:numPr>
        <w:jc w:val="both"/>
        <w:rPr>
          <w:sz w:val="22"/>
          <w:szCs w:val="22"/>
        </w:rPr>
      </w:pPr>
      <w:r w:rsidRPr="007610A9">
        <w:rPr>
          <w:sz w:val="22"/>
          <w:szCs w:val="22"/>
        </w:rPr>
        <w:t xml:space="preserve">Zamawiający dokona bezpośredniej płatności na rzecz Podwykonawcy lub dalszego Podwykonawcy w terminie </w:t>
      </w:r>
      <w:r w:rsidR="00DB0E50" w:rsidRPr="007610A9">
        <w:rPr>
          <w:sz w:val="22"/>
          <w:szCs w:val="22"/>
        </w:rPr>
        <w:t xml:space="preserve">7 </w:t>
      </w:r>
      <w:r w:rsidRPr="007610A9">
        <w:rPr>
          <w:sz w:val="22"/>
          <w:szCs w:val="22"/>
        </w:rPr>
        <w:t>dni od dnia pisemnego potwierdzenia Podwykonawcy lub dalszemu Podwykonawcy przez Zamawiającego uznania płatności bezpośredniej za uzasadnioną.</w:t>
      </w:r>
    </w:p>
    <w:p w:rsidR="00830E68" w:rsidRPr="007610A9" w:rsidRDefault="00830E68" w:rsidP="00DC69FB">
      <w:pPr>
        <w:numPr>
          <w:ilvl w:val="0"/>
          <w:numId w:val="51"/>
        </w:numPr>
        <w:jc w:val="both"/>
        <w:rPr>
          <w:sz w:val="22"/>
          <w:szCs w:val="22"/>
        </w:rPr>
      </w:pPr>
      <w:r w:rsidRPr="007610A9">
        <w:rPr>
          <w:sz w:val="22"/>
          <w:szCs w:val="22"/>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830E68" w:rsidRPr="007610A9" w:rsidRDefault="00830E68" w:rsidP="00DC69FB">
      <w:pPr>
        <w:numPr>
          <w:ilvl w:val="0"/>
          <w:numId w:val="51"/>
        </w:numPr>
        <w:jc w:val="both"/>
        <w:rPr>
          <w:sz w:val="22"/>
          <w:szCs w:val="22"/>
        </w:rPr>
      </w:pPr>
      <w:r w:rsidRPr="007610A9">
        <w:rPr>
          <w:sz w:val="22"/>
          <w:szCs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t>
      </w:r>
      <w:r w:rsidR="00556310" w:rsidRPr="007610A9">
        <w:rPr>
          <w:sz w:val="22"/>
          <w:szCs w:val="22"/>
        </w:rPr>
        <w:t>VAT lub</w:t>
      </w:r>
      <w:r w:rsidRPr="007610A9">
        <w:rPr>
          <w:sz w:val="22"/>
          <w:szCs w:val="22"/>
        </w:rPr>
        <w:t xml:space="preserve"> rachunku wyłącznie kwotę należną na podstawie cen jednostkowych określonych Umową.</w:t>
      </w:r>
    </w:p>
    <w:p w:rsidR="00830E68" w:rsidRPr="007610A9" w:rsidRDefault="00830E68" w:rsidP="00DC69FB">
      <w:pPr>
        <w:numPr>
          <w:ilvl w:val="0"/>
          <w:numId w:val="51"/>
        </w:numPr>
        <w:jc w:val="both"/>
        <w:rPr>
          <w:sz w:val="22"/>
          <w:szCs w:val="22"/>
        </w:rPr>
      </w:pPr>
      <w:r w:rsidRPr="007610A9">
        <w:rPr>
          <w:sz w:val="22"/>
          <w:szCs w:val="22"/>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830E68" w:rsidRPr="007610A9" w:rsidRDefault="00830E68" w:rsidP="00DC69FB">
      <w:pPr>
        <w:numPr>
          <w:ilvl w:val="0"/>
          <w:numId w:val="51"/>
        </w:numPr>
        <w:jc w:val="both"/>
        <w:rPr>
          <w:sz w:val="22"/>
          <w:szCs w:val="22"/>
        </w:rPr>
      </w:pPr>
      <w:r w:rsidRPr="007610A9">
        <w:rPr>
          <w:sz w:val="22"/>
          <w:szCs w:val="22"/>
        </w:rPr>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rsidR="00B81A10" w:rsidRPr="007610A9" w:rsidRDefault="00B81A10" w:rsidP="00830E68">
      <w:pPr>
        <w:jc w:val="both"/>
        <w:rPr>
          <w:sz w:val="22"/>
          <w:szCs w:val="22"/>
        </w:rPr>
      </w:pPr>
    </w:p>
    <w:p w:rsidR="00B81A10" w:rsidRPr="007610A9" w:rsidRDefault="00B81A10" w:rsidP="00B81A10">
      <w:pPr>
        <w:rPr>
          <w:b/>
          <w:sz w:val="22"/>
          <w:szCs w:val="22"/>
        </w:rPr>
      </w:pPr>
      <w:r w:rsidRPr="007610A9">
        <w:rPr>
          <w:b/>
          <w:sz w:val="22"/>
          <w:szCs w:val="22"/>
        </w:rPr>
        <w:t xml:space="preserve">§ </w:t>
      </w:r>
      <w:r w:rsidR="00ED621B" w:rsidRPr="007610A9">
        <w:rPr>
          <w:b/>
          <w:sz w:val="22"/>
          <w:szCs w:val="22"/>
        </w:rPr>
        <w:t>30</w:t>
      </w:r>
      <w:r w:rsidRPr="007610A9">
        <w:rPr>
          <w:b/>
          <w:sz w:val="22"/>
          <w:szCs w:val="22"/>
        </w:rPr>
        <w:t>.</w:t>
      </w:r>
    </w:p>
    <w:p w:rsidR="00B81A10" w:rsidRPr="007610A9" w:rsidRDefault="00B81A10" w:rsidP="00B81A10">
      <w:pPr>
        <w:rPr>
          <w:sz w:val="22"/>
          <w:szCs w:val="22"/>
        </w:rPr>
      </w:pPr>
      <w:r w:rsidRPr="007610A9">
        <w:rPr>
          <w:b/>
          <w:sz w:val="22"/>
          <w:szCs w:val="22"/>
        </w:rPr>
        <w:t>WIERZYTELNOŚCI.</w:t>
      </w:r>
    </w:p>
    <w:p w:rsidR="00830E68" w:rsidRPr="007610A9" w:rsidRDefault="00830E68" w:rsidP="00DC69FB">
      <w:pPr>
        <w:numPr>
          <w:ilvl w:val="0"/>
          <w:numId w:val="53"/>
        </w:numPr>
        <w:jc w:val="both"/>
        <w:rPr>
          <w:sz w:val="22"/>
          <w:szCs w:val="22"/>
        </w:rPr>
      </w:pPr>
      <w:r w:rsidRPr="007610A9">
        <w:rPr>
          <w:sz w:val="22"/>
          <w:szCs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rsidR="00830E68" w:rsidRPr="007610A9" w:rsidRDefault="00830E68" w:rsidP="00DC69FB">
      <w:pPr>
        <w:numPr>
          <w:ilvl w:val="0"/>
          <w:numId w:val="53"/>
        </w:numPr>
        <w:jc w:val="both"/>
        <w:rPr>
          <w:sz w:val="22"/>
          <w:szCs w:val="22"/>
        </w:rPr>
      </w:pPr>
      <w:r w:rsidRPr="007610A9">
        <w:rPr>
          <w:sz w:val="22"/>
          <w:szCs w:val="22"/>
        </w:rPr>
        <w:t xml:space="preserve">W przypadku Wykonawcy będącego Konsorcjum, z wnioskiem do Zamawiającego o wyrażenie zgody na dokonanie czynności, o której mowa w </w:t>
      </w:r>
      <w:r w:rsidR="00B81A10" w:rsidRPr="007610A9">
        <w:rPr>
          <w:sz w:val="22"/>
          <w:szCs w:val="22"/>
        </w:rPr>
        <w:t>ust. 1</w:t>
      </w:r>
      <w:r w:rsidRPr="007610A9">
        <w:rPr>
          <w:sz w:val="22"/>
          <w:szCs w:val="22"/>
        </w:rPr>
        <w:t xml:space="preserve"> występuje podmiot reprezentujący wszystkich członków Konsorcjum, zgodnie z posiadanym pełnomocnictwem.</w:t>
      </w:r>
    </w:p>
    <w:p w:rsidR="00B81A10" w:rsidRPr="007610A9" w:rsidRDefault="00830E68" w:rsidP="00DC69FB">
      <w:pPr>
        <w:numPr>
          <w:ilvl w:val="0"/>
          <w:numId w:val="53"/>
        </w:numPr>
        <w:jc w:val="both"/>
        <w:rPr>
          <w:sz w:val="22"/>
          <w:szCs w:val="22"/>
        </w:rPr>
      </w:pPr>
      <w:r w:rsidRPr="007610A9">
        <w:rPr>
          <w:sz w:val="22"/>
          <w:szCs w:val="22"/>
        </w:rPr>
        <w:t xml:space="preserve">Zamawiający nie wyrazi zgody na dokonanie czynności określonej w </w:t>
      </w:r>
      <w:r w:rsidR="00B81A10" w:rsidRPr="007610A9">
        <w:rPr>
          <w:sz w:val="22"/>
          <w:szCs w:val="22"/>
        </w:rPr>
        <w:t xml:space="preserve">ust. 1 </w:t>
      </w:r>
      <w:r w:rsidRPr="007610A9">
        <w:rPr>
          <w:sz w:val="22"/>
          <w:szCs w:val="22"/>
        </w:rPr>
        <w:t>dopóki Wykonawca nie przedstawi dowodu zaspokojenia roszczeń wszystkich Podwykonawców, których wynagrodzenie byłoby regulowane ze środków objętych wierzytelnością będącą przedmiotem czynności pr</w:t>
      </w:r>
      <w:r w:rsidR="00B81A10" w:rsidRPr="007610A9">
        <w:rPr>
          <w:sz w:val="22"/>
          <w:szCs w:val="22"/>
        </w:rPr>
        <w:t>zedstawionej do akceptacji.</w:t>
      </w:r>
    </w:p>
    <w:p w:rsidR="00830E68" w:rsidRPr="007610A9" w:rsidRDefault="00830E68" w:rsidP="00DC69FB">
      <w:pPr>
        <w:numPr>
          <w:ilvl w:val="0"/>
          <w:numId w:val="53"/>
        </w:numPr>
        <w:jc w:val="both"/>
        <w:rPr>
          <w:sz w:val="22"/>
          <w:szCs w:val="22"/>
        </w:rPr>
      </w:pPr>
      <w:r w:rsidRPr="007610A9">
        <w:rPr>
          <w:sz w:val="22"/>
          <w:szCs w:val="22"/>
        </w:rPr>
        <w:t>Cesja, przelew lub czynność wywołująca podobne skutki, dokonane bez pisemnej zgody Zamawiającego, są względem Zamawiającego bezskuteczne.</w:t>
      </w:r>
    </w:p>
    <w:p w:rsidR="008B1EC0" w:rsidRPr="007610A9" w:rsidRDefault="008B1EC0" w:rsidP="004C4360">
      <w:pPr>
        <w:jc w:val="both"/>
        <w:rPr>
          <w:b/>
          <w:sz w:val="22"/>
          <w:szCs w:val="22"/>
        </w:rPr>
      </w:pPr>
    </w:p>
    <w:p w:rsidR="006E7EAE" w:rsidRPr="007610A9" w:rsidRDefault="006E7EAE" w:rsidP="006E7EAE">
      <w:pPr>
        <w:rPr>
          <w:b/>
          <w:sz w:val="22"/>
          <w:szCs w:val="22"/>
        </w:rPr>
      </w:pPr>
      <w:r w:rsidRPr="007610A9">
        <w:rPr>
          <w:b/>
          <w:sz w:val="22"/>
          <w:szCs w:val="22"/>
        </w:rPr>
        <w:t xml:space="preserve">§ </w:t>
      </w:r>
      <w:r w:rsidR="00DE3134" w:rsidRPr="007610A9">
        <w:rPr>
          <w:b/>
          <w:sz w:val="22"/>
          <w:szCs w:val="22"/>
        </w:rPr>
        <w:t>3</w:t>
      </w:r>
      <w:r w:rsidR="00ED621B" w:rsidRPr="007610A9">
        <w:rPr>
          <w:b/>
          <w:sz w:val="22"/>
          <w:szCs w:val="22"/>
        </w:rPr>
        <w:t>1</w:t>
      </w:r>
      <w:r w:rsidRPr="007610A9">
        <w:rPr>
          <w:b/>
          <w:sz w:val="22"/>
          <w:szCs w:val="22"/>
        </w:rPr>
        <w:t>.</w:t>
      </w:r>
    </w:p>
    <w:p w:rsidR="006E7EAE" w:rsidRPr="007610A9" w:rsidRDefault="006E7EAE" w:rsidP="006E7EAE">
      <w:pPr>
        <w:rPr>
          <w:b/>
          <w:sz w:val="22"/>
          <w:szCs w:val="22"/>
        </w:rPr>
      </w:pPr>
      <w:r w:rsidRPr="007610A9">
        <w:rPr>
          <w:b/>
          <w:sz w:val="22"/>
          <w:szCs w:val="22"/>
        </w:rPr>
        <w:lastRenderedPageBreak/>
        <w:t>PRAWA AUTORSKIE.</w:t>
      </w:r>
    </w:p>
    <w:p w:rsidR="000517BD" w:rsidRPr="007610A9" w:rsidRDefault="000517BD" w:rsidP="00DC69FB">
      <w:pPr>
        <w:numPr>
          <w:ilvl w:val="0"/>
          <w:numId w:val="54"/>
        </w:numPr>
        <w:jc w:val="both"/>
        <w:rPr>
          <w:sz w:val="22"/>
          <w:szCs w:val="22"/>
        </w:rPr>
      </w:pPr>
      <w:r w:rsidRPr="007610A9">
        <w:rPr>
          <w:sz w:val="22"/>
          <w:szCs w:val="22"/>
        </w:rPr>
        <w:t xml:space="preserve">Z chwilą przyjęcia przez Zamawiającego utworów powstałych w związku z realizacją niniejszej Umowy (lub przyjmowanej przez niego części), w ramach </w:t>
      </w:r>
      <w:r w:rsidR="00B279DA" w:rsidRPr="007610A9">
        <w:rPr>
          <w:sz w:val="22"/>
          <w:szCs w:val="22"/>
        </w:rPr>
        <w:t xml:space="preserve">wynagrodzenia umownego </w:t>
      </w:r>
      <w:r w:rsidRPr="007610A9">
        <w:rPr>
          <w:sz w:val="22"/>
          <w:szCs w:val="22"/>
        </w:rPr>
        <w:t>brutto, Wykonawca przenosi na rzecz Zamawiającego bezwarunkowo, bez dodatkowych opłat, całość autorskich praw majątkowych do wszystkich utworów w rozumieniu ustawy z dnia 4 lutego 1994 r. o Prawie autorskim i prawach pokrewnych</w:t>
      </w:r>
      <w:r w:rsidR="00B279DA" w:rsidRPr="007610A9">
        <w:rPr>
          <w:sz w:val="22"/>
          <w:szCs w:val="22"/>
        </w:rPr>
        <w:t xml:space="preserve">, </w:t>
      </w:r>
      <w:r w:rsidRPr="007610A9">
        <w:rPr>
          <w:sz w:val="22"/>
          <w:szCs w:val="22"/>
        </w:rPr>
        <w:t xml:space="preserve">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w:t>
      </w:r>
      <w:r w:rsidR="00CC5C1E" w:rsidRPr="007610A9">
        <w:rPr>
          <w:sz w:val="22"/>
          <w:szCs w:val="22"/>
        </w:rPr>
        <w:t>ust. 2.</w:t>
      </w:r>
      <w:r w:rsidRPr="007610A9">
        <w:rPr>
          <w:sz w:val="22"/>
          <w:szCs w:val="22"/>
        </w:rPr>
        <w:t xml:space="preserve"> Równocześnie Wykonawca przenosi na rzecz Zamawiającego własność wszelkich egzemplarzy lub nośników, na których utrwalono ww. utwory, które przekaże Zamawiającemu stosownie do postanowień niniejszej Umowy.</w:t>
      </w:r>
    </w:p>
    <w:p w:rsidR="000517BD" w:rsidRPr="007610A9" w:rsidRDefault="000517BD" w:rsidP="00DC69FB">
      <w:pPr>
        <w:numPr>
          <w:ilvl w:val="0"/>
          <w:numId w:val="54"/>
        </w:numPr>
        <w:jc w:val="both"/>
        <w:rPr>
          <w:sz w:val="22"/>
          <w:szCs w:val="22"/>
        </w:rPr>
      </w:pPr>
      <w:r w:rsidRPr="007610A9">
        <w:rPr>
          <w:sz w:val="22"/>
          <w:szCs w:val="22"/>
        </w:rPr>
        <w:t>Zamawiający z chwilą przeniesienia na niego autorskich praw majątkowych i praw zależnych do utworów wchodzących w skład ww. dokumentacji lub jej części będzie mógł korzystać z niej w całości lub w części, na następujących polach eksploatacji:</w:t>
      </w:r>
    </w:p>
    <w:p w:rsidR="000517BD" w:rsidRPr="007610A9" w:rsidRDefault="000517BD" w:rsidP="00DC69FB">
      <w:pPr>
        <w:numPr>
          <w:ilvl w:val="0"/>
          <w:numId w:val="55"/>
        </w:numPr>
        <w:jc w:val="both"/>
        <w:rPr>
          <w:sz w:val="22"/>
          <w:szCs w:val="22"/>
        </w:rPr>
      </w:pPr>
      <w:r w:rsidRPr="007610A9">
        <w:rPr>
          <w:sz w:val="22"/>
          <w:szCs w:val="22"/>
        </w:rPr>
        <w:t xml:space="preserve">utrwalenie i zwielokrotnianie dowolnymi technikami, w tym drukarskimi, poligraficznymi, </w:t>
      </w:r>
    </w:p>
    <w:p w:rsidR="000978D3" w:rsidRPr="007610A9" w:rsidRDefault="000978D3" w:rsidP="00DC69FB">
      <w:pPr>
        <w:pStyle w:val="Akapitzlist"/>
        <w:numPr>
          <w:ilvl w:val="0"/>
          <w:numId w:val="55"/>
        </w:numPr>
        <w:spacing w:after="200"/>
        <w:contextualSpacing/>
        <w:jc w:val="both"/>
        <w:rPr>
          <w:color w:val="000000"/>
          <w:sz w:val="22"/>
          <w:szCs w:val="22"/>
        </w:rPr>
      </w:pPr>
      <w:r w:rsidRPr="007610A9">
        <w:rPr>
          <w:color w:val="000000"/>
          <w:sz w:val="22"/>
          <w:szCs w:val="22"/>
        </w:rPr>
        <w:t>utrwalania i zwielokrotniania utworu, w jakikolwiek sposób i jakąkolwiek techniką, m.in. techniką drukarską, reprograficzną, zapisu magnetycznego oraz techniką cyfrową na jakimkolwiek nośniku audiowizualnym i audialnym,</w:t>
      </w:r>
    </w:p>
    <w:p w:rsidR="000978D3" w:rsidRPr="007610A9" w:rsidRDefault="000978D3" w:rsidP="00DC69FB">
      <w:pPr>
        <w:pStyle w:val="Akapitzlist"/>
        <w:numPr>
          <w:ilvl w:val="0"/>
          <w:numId w:val="55"/>
        </w:numPr>
        <w:spacing w:after="200"/>
        <w:contextualSpacing/>
        <w:jc w:val="both"/>
        <w:rPr>
          <w:color w:val="000000"/>
          <w:sz w:val="22"/>
          <w:szCs w:val="22"/>
        </w:rPr>
      </w:pPr>
      <w:r w:rsidRPr="007610A9">
        <w:rPr>
          <w:color w:val="000000"/>
          <w:sz w:val="22"/>
          <w:szCs w:val="22"/>
        </w:rPr>
        <w:t>obrotu oryginałem albo egzemplarzami, na których utwór został utrwalony, w tym wprowadzania do obrotu, użyczania, lub najmu oryginału, bądź egzemplarzy wtórnych;</w:t>
      </w:r>
    </w:p>
    <w:p w:rsidR="000978D3" w:rsidRPr="00DD1EFA" w:rsidRDefault="000978D3" w:rsidP="00DD1EFA">
      <w:pPr>
        <w:pStyle w:val="Akapitzlist"/>
        <w:numPr>
          <w:ilvl w:val="0"/>
          <w:numId w:val="55"/>
        </w:numPr>
        <w:spacing w:after="200"/>
        <w:ind w:left="1077" w:hanging="357"/>
        <w:contextualSpacing/>
        <w:jc w:val="both"/>
        <w:rPr>
          <w:color w:val="000000"/>
          <w:sz w:val="22"/>
          <w:szCs w:val="22"/>
        </w:rPr>
      </w:pPr>
      <w:r w:rsidRPr="007610A9">
        <w:rPr>
          <w:color w:val="000000"/>
          <w:sz w:val="22"/>
          <w:szCs w:val="22"/>
        </w:rPr>
        <w:t>rozpowszechniania utworu w sposób inny niż określony w pkt. b, tj. publicznego wykonywania, wystawiania, wyświetlania, odtwarzania oraz nadawania i reemitowania, a także publicznego udostępniania utworu w taki sposób, aby każdy mógł mieć do niego dostęp w miejscu i w czasie przez siebie wybranym;</w:t>
      </w:r>
    </w:p>
    <w:p w:rsidR="000517BD" w:rsidRPr="00DD1EFA" w:rsidRDefault="000517BD" w:rsidP="00DD1EFA">
      <w:pPr>
        <w:pStyle w:val="Akapitzlist"/>
        <w:numPr>
          <w:ilvl w:val="0"/>
          <w:numId w:val="55"/>
        </w:numPr>
        <w:spacing w:after="200"/>
        <w:ind w:left="1077" w:hanging="357"/>
        <w:contextualSpacing/>
        <w:jc w:val="both"/>
        <w:rPr>
          <w:color w:val="000000"/>
          <w:sz w:val="22"/>
          <w:szCs w:val="22"/>
        </w:rPr>
      </w:pPr>
      <w:r w:rsidRPr="00DD1EFA">
        <w:rPr>
          <w:sz w:val="22"/>
          <w:szCs w:val="22"/>
        </w:rPr>
        <w:t>reprograficznymi, informatycznymi, cyfrowymi, w tym kserokopie, slajdy, reprodukcje komputerowe, odręcznie i odmianami tych technik,</w:t>
      </w:r>
    </w:p>
    <w:p w:rsidR="000517BD" w:rsidRPr="00DD1EFA" w:rsidRDefault="000517BD" w:rsidP="00DD1EFA">
      <w:pPr>
        <w:pStyle w:val="Akapitzlist"/>
        <w:numPr>
          <w:ilvl w:val="0"/>
          <w:numId w:val="55"/>
        </w:numPr>
        <w:spacing w:after="200"/>
        <w:ind w:left="1077" w:hanging="357"/>
        <w:contextualSpacing/>
        <w:jc w:val="both"/>
        <w:rPr>
          <w:color w:val="000000"/>
          <w:sz w:val="22"/>
          <w:szCs w:val="22"/>
        </w:rPr>
      </w:pPr>
      <w:r w:rsidRPr="00DD1EFA">
        <w:rPr>
          <w:sz w:val="22"/>
          <w:szCs w:val="22"/>
        </w:rPr>
        <w:t>wykorzystywanie wielokrotne utworu do realizacji celów, zadań i inwestycji Zamawiającego,</w:t>
      </w:r>
    </w:p>
    <w:p w:rsidR="000517BD" w:rsidRPr="00DD1EFA" w:rsidRDefault="000517BD" w:rsidP="00DD1EFA">
      <w:pPr>
        <w:pStyle w:val="Akapitzlist"/>
        <w:numPr>
          <w:ilvl w:val="0"/>
          <w:numId w:val="55"/>
        </w:numPr>
        <w:spacing w:after="200"/>
        <w:ind w:left="1077" w:hanging="357"/>
        <w:contextualSpacing/>
        <w:jc w:val="both"/>
        <w:rPr>
          <w:color w:val="000000"/>
          <w:sz w:val="22"/>
          <w:szCs w:val="22"/>
        </w:rPr>
      </w:pPr>
      <w:r w:rsidRPr="00DD1EFA">
        <w:rPr>
          <w:sz w:val="22"/>
          <w:szCs w:val="22"/>
        </w:rPr>
        <w:t>wykorzystanie do opracowania wniosku o dofinansowanie z funduszy UE,</w:t>
      </w:r>
    </w:p>
    <w:p w:rsidR="000517BD" w:rsidRPr="00DD1EFA" w:rsidRDefault="000517BD" w:rsidP="00DD1EFA">
      <w:pPr>
        <w:pStyle w:val="Akapitzlist"/>
        <w:numPr>
          <w:ilvl w:val="0"/>
          <w:numId w:val="55"/>
        </w:numPr>
        <w:spacing w:after="200"/>
        <w:ind w:left="1077" w:hanging="357"/>
        <w:contextualSpacing/>
        <w:jc w:val="both"/>
        <w:rPr>
          <w:color w:val="000000"/>
          <w:sz w:val="22"/>
          <w:szCs w:val="22"/>
        </w:rPr>
      </w:pPr>
      <w:r w:rsidRPr="00DD1EFA">
        <w:rPr>
          <w:sz w:val="22"/>
          <w:szCs w:val="22"/>
        </w:rPr>
        <w:t>wprowadzanie do pamięci komputera,</w:t>
      </w:r>
    </w:p>
    <w:p w:rsidR="000517BD" w:rsidRPr="00DD1EFA" w:rsidRDefault="000517BD" w:rsidP="00DD1EFA">
      <w:pPr>
        <w:pStyle w:val="Akapitzlist"/>
        <w:numPr>
          <w:ilvl w:val="0"/>
          <w:numId w:val="55"/>
        </w:numPr>
        <w:spacing w:after="200"/>
        <w:ind w:left="1077" w:hanging="357"/>
        <w:contextualSpacing/>
        <w:jc w:val="both"/>
        <w:rPr>
          <w:color w:val="000000"/>
          <w:sz w:val="22"/>
          <w:szCs w:val="22"/>
        </w:rPr>
      </w:pPr>
      <w:r w:rsidRPr="00DD1EFA">
        <w:rPr>
          <w:sz w:val="22"/>
          <w:szCs w:val="22"/>
        </w:rPr>
        <w:t xml:space="preserve">wykorzystanie w zakresie koniecznym dla prawidłowej eksploatacji utworu w </w:t>
      </w:r>
      <w:r w:rsidR="000978D3" w:rsidRPr="00DD1EFA">
        <w:rPr>
          <w:sz w:val="22"/>
          <w:szCs w:val="22"/>
        </w:rPr>
        <w:t xml:space="preserve">działalności  </w:t>
      </w:r>
      <w:r w:rsidR="00556310" w:rsidRPr="00DD1EFA">
        <w:rPr>
          <w:sz w:val="22"/>
          <w:szCs w:val="22"/>
        </w:rPr>
        <w:t>Zamawiającego</w:t>
      </w:r>
      <w:r w:rsidRPr="00DD1EFA">
        <w:rPr>
          <w:sz w:val="22"/>
          <w:szCs w:val="22"/>
        </w:rPr>
        <w:t xml:space="preserve"> w dowolnym miejscu i czasie </w:t>
      </w:r>
      <w:r w:rsidR="000978D3" w:rsidRPr="00DD1EFA">
        <w:rPr>
          <w:sz w:val="22"/>
          <w:szCs w:val="22"/>
        </w:rPr>
        <w:t xml:space="preserve">i </w:t>
      </w:r>
      <w:r w:rsidRPr="00DD1EFA">
        <w:rPr>
          <w:sz w:val="22"/>
          <w:szCs w:val="22"/>
        </w:rPr>
        <w:t>w dowolnej liczbie,</w:t>
      </w:r>
    </w:p>
    <w:p w:rsidR="000517BD" w:rsidRPr="00DD1EFA" w:rsidRDefault="000517BD" w:rsidP="00DD1EFA">
      <w:pPr>
        <w:pStyle w:val="Akapitzlist"/>
        <w:numPr>
          <w:ilvl w:val="0"/>
          <w:numId w:val="55"/>
        </w:numPr>
        <w:spacing w:after="200"/>
        <w:ind w:left="1077" w:hanging="357"/>
        <w:contextualSpacing/>
        <w:jc w:val="both"/>
        <w:rPr>
          <w:color w:val="000000"/>
          <w:sz w:val="22"/>
          <w:szCs w:val="22"/>
        </w:rPr>
      </w:pPr>
      <w:r w:rsidRPr="00DD1EFA">
        <w:rPr>
          <w:sz w:val="22"/>
          <w:szCs w:val="22"/>
        </w:rPr>
        <w:t xml:space="preserve">udostępnianie wykonawcom, </w:t>
      </w:r>
      <w:r w:rsidR="000978D3" w:rsidRPr="00DD1EFA">
        <w:rPr>
          <w:sz w:val="22"/>
          <w:szCs w:val="22"/>
        </w:rPr>
        <w:t xml:space="preserve">podwykonawcom, dalszych podwykonawcom </w:t>
      </w:r>
      <w:r w:rsidRPr="00DD1EFA">
        <w:rPr>
          <w:sz w:val="22"/>
          <w:szCs w:val="22"/>
        </w:rPr>
        <w:t>w tym także wykonanych kopii,</w:t>
      </w:r>
    </w:p>
    <w:p w:rsidR="000517BD" w:rsidRPr="007610A9" w:rsidRDefault="000517BD" w:rsidP="00DC69FB">
      <w:pPr>
        <w:numPr>
          <w:ilvl w:val="0"/>
          <w:numId w:val="55"/>
        </w:numPr>
        <w:jc w:val="both"/>
        <w:rPr>
          <w:sz w:val="22"/>
          <w:szCs w:val="22"/>
        </w:rPr>
      </w:pPr>
      <w:r w:rsidRPr="007610A9">
        <w:rPr>
          <w:sz w:val="22"/>
          <w:szCs w:val="22"/>
        </w:rPr>
        <w:t>wielokrotne wykorzystywanie do opracowania i realizacji projektu technicznego z przedmiarami i kosztorysami inwestorskimi,</w:t>
      </w:r>
    </w:p>
    <w:p w:rsidR="000517BD" w:rsidRPr="007610A9" w:rsidRDefault="000517BD" w:rsidP="00DC69FB">
      <w:pPr>
        <w:numPr>
          <w:ilvl w:val="0"/>
          <w:numId w:val="55"/>
        </w:numPr>
        <w:jc w:val="both"/>
        <w:rPr>
          <w:sz w:val="22"/>
          <w:szCs w:val="22"/>
        </w:rPr>
      </w:pPr>
      <w:r w:rsidRPr="007610A9">
        <w:rPr>
          <w:sz w:val="22"/>
          <w:szCs w:val="22"/>
        </w:rPr>
        <w:t>rozpowszechnianie w inny sposób w tym: wprowadzanie do obrotu, ekspozycja, publikowanie części lub całości, opracowania,</w:t>
      </w:r>
    </w:p>
    <w:p w:rsidR="000517BD" w:rsidRPr="007610A9" w:rsidRDefault="000517BD" w:rsidP="00DC69FB">
      <w:pPr>
        <w:numPr>
          <w:ilvl w:val="0"/>
          <w:numId w:val="55"/>
        </w:numPr>
        <w:jc w:val="both"/>
        <w:rPr>
          <w:sz w:val="22"/>
          <w:szCs w:val="22"/>
        </w:rPr>
      </w:pPr>
      <w:r w:rsidRPr="007610A9">
        <w:rPr>
          <w:sz w:val="22"/>
          <w:szCs w:val="22"/>
        </w:rPr>
        <w:t>przetwarzanie, wprowadzanie zmian, poprawek i modyfikacji.</w:t>
      </w:r>
    </w:p>
    <w:p w:rsidR="000517BD" w:rsidRPr="007610A9" w:rsidRDefault="000517BD" w:rsidP="00DC69FB">
      <w:pPr>
        <w:numPr>
          <w:ilvl w:val="0"/>
          <w:numId w:val="54"/>
        </w:numPr>
        <w:jc w:val="both"/>
        <w:rPr>
          <w:sz w:val="22"/>
          <w:szCs w:val="22"/>
        </w:rPr>
      </w:pPr>
      <w:r w:rsidRPr="007610A9">
        <w:rPr>
          <w:sz w:val="22"/>
          <w:szCs w:val="22"/>
        </w:rPr>
        <w:t xml:space="preserve">Postanowienia ust. 1 i 2 stosuje się odpowiednio do zmian utworów wchodzących w skład ww. </w:t>
      </w:r>
      <w:r w:rsidRPr="007610A9">
        <w:rPr>
          <w:sz w:val="22"/>
          <w:szCs w:val="22"/>
        </w:rPr>
        <w:lastRenderedPageBreak/>
        <w:t>dokumentacji w ramach nadzoru autorskiego dokonane podczas wykonywania prac objętych tą dokumentacją.</w:t>
      </w:r>
    </w:p>
    <w:p w:rsidR="000517BD" w:rsidRPr="007610A9" w:rsidRDefault="000517BD" w:rsidP="00DC69FB">
      <w:pPr>
        <w:numPr>
          <w:ilvl w:val="0"/>
          <w:numId w:val="54"/>
        </w:numPr>
        <w:jc w:val="both"/>
        <w:rPr>
          <w:sz w:val="22"/>
          <w:szCs w:val="22"/>
        </w:rPr>
      </w:pPr>
      <w:r w:rsidRPr="007610A9">
        <w:rPr>
          <w:sz w:val="22"/>
          <w:szCs w:val="22"/>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rsidR="000517BD" w:rsidRPr="007610A9" w:rsidRDefault="000517BD" w:rsidP="00DC69FB">
      <w:pPr>
        <w:numPr>
          <w:ilvl w:val="0"/>
          <w:numId w:val="54"/>
        </w:numPr>
        <w:jc w:val="both"/>
        <w:rPr>
          <w:sz w:val="22"/>
          <w:szCs w:val="22"/>
        </w:rPr>
      </w:pPr>
      <w:r w:rsidRPr="007610A9">
        <w:rPr>
          <w:sz w:val="22"/>
          <w:szCs w:val="22"/>
        </w:rPr>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 Wykonawca:</w:t>
      </w:r>
    </w:p>
    <w:p w:rsidR="000517BD" w:rsidRPr="007610A9" w:rsidRDefault="000517BD" w:rsidP="00DC69FB">
      <w:pPr>
        <w:numPr>
          <w:ilvl w:val="0"/>
          <w:numId w:val="56"/>
        </w:numPr>
        <w:jc w:val="both"/>
        <w:rPr>
          <w:sz w:val="22"/>
          <w:szCs w:val="22"/>
        </w:rPr>
      </w:pPr>
      <w:r w:rsidRPr="007610A9">
        <w:rPr>
          <w:sz w:val="22"/>
          <w:szCs w:val="22"/>
        </w:rPr>
        <w:t>przyjmie na siebie pełną odpowiedzialność za powstanie oraz wszelkie skutki powyższych zdarzeń;</w:t>
      </w:r>
    </w:p>
    <w:p w:rsidR="000517BD" w:rsidRPr="007610A9" w:rsidRDefault="000517BD" w:rsidP="00DC69FB">
      <w:pPr>
        <w:numPr>
          <w:ilvl w:val="0"/>
          <w:numId w:val="56"/>
        </w:numPr>
        <w:jc w:val="both"/>
        <w:rPr>
          <w:sz w:val="22"/>
          <w:szCs w:val="22"/>
        </w:rPr>
      </w:pPr>
      <w:r w:rsidRPr="007610A9">
        <w:rPr>
          <w:sz w:val="22"/>
          <w:szCs w:val="22"/>
        </w:rPr>
        <w:t xml:space="preserve">w przypadku skierowania sprawy na drogę postępowania sądowego wstąpi do procesu po stronie Zamawiającego i pokryje wszelkie koszty związane z udziałem Zamawiającego </w:t>
      </w:r>
      <w:r w:rsidR="001821F0" w:rsidRPr="007610A9">
        <w:rPr>
          <w:sz w:val="22"/>
          <w:szCs w:val="22"/>
        </w:rPr>
        <w:t>w postępowaniu</w:t>
      </w:r>
      <w:r w:rsidRPr="007610A9">
        <w:rPr>
          <w:sz w:val="22"/>
          <w:szCs w:val="22"/>
        </w:rPr>
        <w:t xml:space="preserve"> sądowym oraz ewentualnym postępowaniu egzekucyjnym, w tym koszty obsługi prawnej postępowania;  </w:t>
      </w:r>
    </w:p>
    <w:p w:rsidR="000517BD" w:rsidRPr="007610A9" w:rsidRDefault="000517BD" w:rsidP="00DC69FB">
      <w:pPr>
        <w:numPr>
          <w:ilvl w:val="0"/>
          <w:numId w:val="56"/>
        </w:numPr>
        <w:jc w:val="both"/>
        <w:rPr>
          <w:sz w:val="22"/>
          <w:szCs w:val="22"/>
        </w:rPr>
      </w:pPr>
      <w:r w:rsidRPr="007610A9">
        <w:rPr>
          <w:sz w:val="22"/>
          <w:szCs w:val="22"/>
        </w:rPr>
        <w:t xml:space="preserve">poniesie wszelkie koszty związane z ewentualnym pokryciem roszczeń majątkowych </w:t>
      </w:r>
      <w:r w:rsidR="001821F0" w:rsidRPr="007610A9">
        <w:rPr>
          <w:sz w:val="22"/>
          <w:szCs w:val="22"/>
        </w:rPr>
        <w:t>i niemajątkowych</w:t>
      </w:r>
      <w:r w:rsidRPr="007610A9">
        <w:rPr>
          <w:sz w:val="22"/>
          <w:szCs w:val="22"/>
        </w:rPr>
        <w:t xml:space="preserve"> związanych z naruszeniem praw autorskich majątkowych lub osobistych osoby lub osób zgłaszających roszczenia.  </w:t>
      </w:r>
    </w:p>
    <w:p w:rsidR="006E7EAE" w:rsidRPr="007610A9" w:rsidRDefault="000517BD" w:rsidP="00DC69FB">
      <w:pPr>
        <w:numPr>
          <w:ilvl w:val="0"/>
          <w:numId w:val="54"/>
        </w:numPr>
        <w:jc w:val="both"/>
        <w:rPr>
          <w:sz w:val="22"/>
          <w:szCs w:val="22"/>
        </w:rPr>
      </w:pPr>
      <w:r w:rsidRPr="007610A9">
        <w:rPr>
          <w:sz w:val="22"/>
          <w:szCs w:val="22"/>
        </w:rPr>
        <w:t>Jeżeli do czasu odstąpienia od Umowy przez Wykonawcę lub Zamawiającego autorskie prawa majątkowe, o których mowa w ust. 1 nie zostaną przeniesione na Zamawiającego, przejście tych praw na Zamawiającego nastąpi z chwilą odstąpienia.</w:t>
      </w:r>
    </w:p>
    <w:p w:rsidR="000517BD" w:rsidRPr="007610A9" w:rsidRDefault="000517BD" w:rsidP="00D43E33">
      <w:pPr>
        <w:jc w:val="both"/>
        <w:rPr>
          <w:b/>
          <w:sz w:val="22"/>
          <w:szCs w:val="22"/>
        </w:rPr>
      </w:pPr>
    </w:p>
    <w:p w:rsidR="006E7EAE" w:rsidRPr="007610A9" w:rsidRDefault="006E7EAE" w:rsidP="006E7EAE">
      <w:pPr>
        <w:rPr>
          <w:b/>
          <w:sz w:val="22"/>
          <w:szCs w:val="22"/>
        </w:rPr>
      </w:pPr>
      <w:r w:rsidRPr="007610A9">
        <w:rPr>
          <w:b/>
          <w:sz w:val="22"/>
          <w:szCs w:val="22"/>
        </w:rPr>
        <w:t xml:space="preserve">§ </w:t>
      </w:r>
      <w:r w:rsidR="00DE3134" w:rsidRPr="007610A9">
        <w:rPr>
          <w:b/>
          <w:sz w:val="22"/>
          <w:szCs w:val="22"/>
        </w:rPr>
        <w:t>3</w:t>
      </w:r>
      <w:r w:rsidR="00ED621B" w:rsidRPr="007610A9">
        <w:rPr>
          <w:b/>
          <w:sz w:val="22"/>
          <w:szCs w:val="22"/>
        </w:rPr>
        <w:t>2</w:t>
      </w:r>
      <w:r w:rsidRPr="007610A9">
        <w:rPr>
          <w:b/>
          <w:sz w:val="22"/>
          <w:szCs w:val="22"/>
        </w:rPr>
        <w:t>.</w:t>
      </w:r>
    </w:p>
    <w:p w:rsidR="006E7EAE" w:rsidRPr="007610A9" w:rsidRDefault="006E7EAE" w:rsidP="006E7EAE">
      <w:pPr>
        <w:rPr>
          <w:b/>
          <w:sz w:val="22"/>
          <w:szCs w:val="22"/>
        </w:rPr>
      </w:pPr>
      <w:r w:rsidRPr="007610A9">
        <w:rPr>
          <w:b/>
          <w:sz w:val="22"/>
          <w:szCs w:val="22"/>
        </w:rPr>
        <w:t>UPRAWNIENIA Z TYTUŁU RĘKOJMI I GWARANCJI JAKOŚCI.</w:t>
      </w:r>
    </w:p>
    <w:p w:rsidR="00D43E33" w:rsidRPr="007610A9" w:rsidRDefault="00D43E33" w:rsidP="00DC69FB">
      <w:pPr>
        <w:numPr>
          <w:ilvl w:val="0"/>
          <w:numId w:val="57"/>
        </w:numPr>
        <w:jc w:val="both"/>
        <w:rPr>
          <w:sz w:val="22"/>
          <w:szCs w:val="22"/>
        </w:rPr>
      </w:pPr>
      <w:r w:rsidRPr="007610A9">
        <w:rPr>
          <w:sz w:val="22"/>
          <w:szCs w:val="22"/>
        </w:rPr>
        <w:t>Wykonawca ponosi wobec Zamawiającego odpowiedzialność z tytułu rękojmi za Wady przedmiotu Umowy przez okres …</w:t>
      </w:r>
      <w:r w:rsidR="006249A7" w:rsidRPr="007610A9">
        <w:rPr>
          <w:sz w:val="22"/>
          <w:szCs w:val="22"/>
        </w:rPr>
        <w:t>……</w:t>
      </w:r>
      <w:r w:rsidRPr="007610A9">
        <w:rPr>
          <w:sz w:val="22"/>
          <w:szCs w:val="22"/>
        </w:rPr>
        <w:t>. (</w:t>
      </w:r>
      <w:r w:rsidR="006249A7" w:rsidRPr="007610A9">
        <w:rPr>
          <w:i/>
          <w:sz w:val="22"/>
          <w:szCs w:val="22"/>
        </w:rPr>
        <w:t>w zależności od oświadczenia Wykonawcy</w:t>
      </w:r>
      <w:r w:rsidR="00D43816" w:rsidRPr="007610A9">
        <w:rPr>
          <w:i/>
          <w:sz w:val="22"/>
          <w:szCs w:val="22"/>
        </w:rPr>
        <w:t xml:space="preserve"> w Formularzu ofertowym</w:t>
      </w:r>
      <w:r w:rsidRPr="007610A9">
        <w:rPr>
          <w:sz w:val="22"/>
          <w:szCs w:val="22"/>
        </w:rPr>
        <w:t>)</w:t>
      </w:r>
      <w:r w:rsidR="00C87A94" w:rsidRPr="007610A9">
        <w:rPr>
          <w:sz w:val="22"/>
          <w:szCs w:val="22"/>
        </w:rPr>
        <w:t xml:space="preserve"> równy okresowi gwarancji </w:t>
      </w:r>
      <w:r w:rsidRPr="007610A9">
        <w:rPr>
          <w:sz w:val="22"/>
          <w:szCs w:val="22"/>
        </w:rPr>
        <w:t xml:space="preserve"> od daty Odbioru końcowego robót, na zasadach określonych w KC.</w:t>
      </w:r>
    </w:p>
    <w:p w:rsidR="00D43E33" w:rsidRPr="00267619" w:rsidRDefault="00D43E33" w:rsidP="00DC69FB">
      <w:pPr>
        <w:numPr>
          <w:ilvl w:val="0"/>
          <w:numId w:val="57"/>
        </w:numPr>
        <w:jc w:val="both"/>
        <w:rPr>
          <w:sz w:val="22"/>
          <w:szCs w:val="22"/>
        </w:rPr>
      </w:pPr>
      <w:r w:rsidRPr="00267619">
        <w:rPr>
          <w:sz w:val="22"/>
          <w:szCs w:val="22"/>
        </w:rPr>
        <w:t xml:space="preserve">Wykonawca udziela Zamawiającemu na wykonane roboty budowlane, stanowiące przedmiot Umowy, gwarancji jakości na okres ……. </w:t>
      </w:r>
      <w:r w:rsidR="006A3FEE" w:rsidRPr="00267619">
        <w:rPr>
          <w:sz w:val="22"/>
          <w:szCs w:val="22"/>
        </w:rPr>
        <w:t>(</w:t>
      </w:r>
      <w:r w:rsidR="006249A7" w:rsidRPr="00267619">
        <w:rPr>
          <w:i/>
          <w:sz w:val="22"/>
          <w:szCs w:val="22"/>
        </w:rPr>
        <w:t>w zależności od oświadczenia Wykonawcy</w:t>
      </w:r>
      <w:r w:rsidR="006249A7" w:rsidRPr="00267619">
        <w:rPr>
          <w:sz w:val="22"/>
          <w:szCs w:val="22"/>
        </w:rPr>
        <w:t>)</w:t>
      </w:r>
      <w:r w:rsidRPr="00267619">
        <w:rPr>
          <w:sz w:val="22"/>
          <w:szCs w:val="22"/>
        </w:rPr>
        <w:t>, licząc od daty Odbioru końcowego robót</w:t>
      </w:r>
      <w:r w:rsidR="004A58CB" w:rsidRPr="00267619">
        <w:rPr>
          <w:sz w:val="22"/>
          <w:szCs w:val="22"/>
        </w:rPr>
        <w:t xml:space="preserve"> z wyłączeniem gwarancji jakości na wykonaną sieć logiczną która objęta jest 25 letnią gwarancję systemową. </w:t>
      </w:r>
      <w:r w:rsidR="000978D3" w:rsidRPr="00267619">
        <w:rPr>
          <w:sz w:val="22"/>
          <w:szCs w:val="22"/>
        </w:rPr>
        <w:t>.</w:t>
      </w:r>
    </w:p>
    <w:p w:rsidR="00D43E33" w:rsidRPr="00267619" w:rsidRDefault="00D43E33" w:rsidP="00DC69FB">
      <w:pPr>
        <w:numPr>
          <w:ilvl w:val="0"/>
          <w:numId w:val="57"/>
        </w:numPr>
        <w:jc w:val="both"/>
        <w:rPr>
          <w:sz w:val="22"/>
          <w:szCs w:val="22"/>
        </w:rPr>
      </w:pPr>
      <w:r w:rsidRPr="00267619">
        <w:rPr>
          <w:sz w:val="22"/>
          <w:szCs w:val="22"/>
        </w:rPr>
        <w:t>W okresie gwarancji i rękojmi Wykonawca przejmuje na siebie wszelkie obowiązki wynikające z serwisowania i konserwacji zabudowanych urządzeń, instalacji i wyposażenia mające wpływ na trwałość gwarancji producenta.</w:t>
      </w:r>
    </w:p>
    <w:p w:rsidR="00D43E33" w:rsidRPr="00267619" w:rsidRDefault="00D43E33" w:rsidP="00DC69FB">
      <w:pPr>
        <w:numPr>
          <w:ilvl w:val="0"/>
          <w:numId w:val="57"/>
        </w:numPr>
        <w:jc w:val="both"/>
        <w:rPr>
          <w:sz w:val="22"/>
          <w:szCs w:val="22"/>
        </w:rPr>
      </w:pPr>
      <w:r w:rsidRPr="00267619">
        <w:rPr>
          <w:sz w:val="22"/>
          <w:szCs w:val="22"/>
        </w:rPr>
        <w:t>Wykonawca jest zobowiązany dostarczyć Zamawiającemu niezbędny dokument gwarancyjny w dacie Odbioru końcowego</w:t>
      </w:r>
      <w:r w:rsidR="001821F0" w:rsidRPr="00267619">
        <w:rPr>
          <w:sz w:val="22"/>
          <w:szCs w:val="22"/>
        </w:rPr>
        <w:t xml:space="preserve"> robót</w:t>
      </w:r>
      <w:r w:rsidRPr="00267619">
        <w:rPr>
          <w:sz w:val="22"/>
          <w:szCs w:val="22"/>
        </w:rPr>
        <w:t>.</w:t>
      </w:r>
    </w:p>
    <w:p w:rsidR="006A3FEE" w:rsidRPr="00267619" w:rsidRDefault="006A3FEE" w:rsidP="00DC69FB">
      <w:pPr>
        <w:numPr>
          <w:ilvl w:val="0"/>
          <w:numId w:val="57"/>
        </w:numPr>
        <w:jc w:val="both"/>
        <w:rPr>
          <w:sz w:val="22"/>
          <w:szCs w:val="22"/>
        </w:rPr>
      </w:pPr>
      <w:r w:rsidRPr="00267619">
        <w:rPr>
          <w:sz w:val="22"/>
          <w:szCs w:val="22"/>
        </w:rPr>
        <w:t xml:space="preserve">Gwarancja obejmuje: </w:t>
      </w:r>
    </w:p>
    <w:p w:rsidR="006A3FEE" w:rsidRPr="00267619" w:rsidRDefault="006A3FEE" w:rsidP="00DC69FB">
      <w:pPr>
        <w:numPr>
          <w:ilvl w:val="0"/>
          <w:numId w:val="104"/>
        </w:numPr>
        <w:jc w:val="both"/>
        <w:rPr>
          <w:sz w:val="22"/>
          <w:szCs w:val="22"/>
        </w:rPr>
      </w:pPr>
      <w:r w:rsidRPr="00267619">
        <w:rPr>
          <w:sz w:val="22"/>
          <w:szCs w:val="22"/>
        </w:rPr>
        <w:t>Przeglądy gwarancyjne</w:t>
      </w:r>
      <w:r w:rsidR="00442B80" w:rsidRPr="00267619">
        <w:rPr>
          <w:sz w:val="22"/>
          <w:szCs w:val="22"/>
        </w:rPr>
        <w:t>,</w:t>
      </w:r>
      <w:r w:rsidRPr="00267619">
        <w:rPr>
          <w:sz w:val="22"/>
          <w:szCs w:val="22"/>
        </w:rPr>
        <w:t xml:space="preserve"> zapewniające bezusterkową eksploatację</w:t>
      </w:r>
      <w:r w:rsidR="00DD1EFA" w:rsidRPr="00267619">
        <w:rPr>
          <w:sz w:val="22"/>
          <w:szCs w:val="22"/>
        </w:rPr>
        <w:t xml:space="preserve"> przedmiotu </w:t>
      </w:r>
      <w:r w:rsidR="009E0295" w:rsidRPr="00267619">
        <w:rPr>
          <w:sz w:val="22"/>
          <w:szCs w:val="22"/>
        </w:rPr>
        <w:t xml:space="preserve">Umowy (wykonanych robót, prac konserwatorskich, dostarczonych urzadzeń) do którego </w:t>
      </w:r>
      <w:r w:rsidRPr="00267619">
        <w:rPr>
          <w:sz w:val="22"/>
          <w:szCs w:val="22"/>
        </w:rPr>
        <w:t xml:space="preserve"> w okresach udzielonej gwarancji, </w:t>
      </w:r>
    </w:p>
    <w:p w:rsidR="006A3FEE" w:rsidRPr="00267619" w:rsidRDefault="006A3FEE" w:rsidP="00DC69FB">
      <w:pPr>
        <w:numPr>
          <w:ilvl w:val="0"/>
          <w:numId w:val="104"/>
        </w:numPr>
        <w:jc w:val="both"/>
        <w:rPr>
          <w:sz w:val="22"/>
          <w:szCs w:val="22"/>
        </w:rPr>
      </w:pPr>
      <w:r w:rsidRPr="00267619">
        <w:rPr>
          <w:sz w:val="22"/>
          <w:szCs w:val="22"/>
        </w:rPr>
        <w:t xml:space="preserve">Usuwanie wszelkich Wad i usterek tkwiących w przedmiocie rzeczy w momencie zakończenia realizacji Umowy jak i powstałych w okresie gwarancji.  </w:t>
      </w:r>
    </w:p>
    <w:p w:rsidR="006A3FEE" w:rsidRPr="00267619" w:rsidRDefault="006A3FEE" w:rsidP="00DC69FB">
      <w:pPr>
        <w:numPr>
          <w:ilvl w:val="0"/>
          <w:numId w:val="57"/>
        </w:numPr>
        <w:jc w:val="both"/>
        <w:rPr>
          <w:sz w:val="22"/>
          <w:szCs w:val="22"/>
        </w:rPr>
      </w:pPr>
      <w:r w:rsidRPr="00267619">
        <w:rPr>
          <w:sz w:val="22"/>
          <w:szCs w:val="22"/>
        </w:rPr>
        <w:t xml:space="preserve">Koszty przeglądów gwarancyjnych oraz koszty materiałów eksploatacyjnych niezbędnych do prawidłowego funkcjonowania zamontowanych urządzeń (rzeczy) ponosi Wykonawca. </w:t>
      </w:r>
    </w:p>
    <w:p w:rsidR="003E3984" w:rsidRPr="00267619" w:rsidRDefault="003E3984" w:rsidP="00DC69FB">
      <w:pPr>
        <w:numPr>
          <w:ilvl w:val="0"/>
          <w:numId w:val="57"/>
        </w:numPr>
        <w:jc w:val="both"/>
        <w:rPr>
          <w:sz w:val="22"/>
          <w:szCs w:val="22"/>
        </w:rPr>
      </w:pPr>
      <w:r w:rsidRPr="00267619">
        <w:rPr>
          <w:sz w:val="22"/>
          <w:szCs w:val="22"/>
        </w:rPr>
        <w:t xml:space="preserve">Wykonawca usunie zgłoszone pisemnie przez użytkowania Wady w terminie 14 dni od chwili </w:t>
      </w:r>
      <w:r w:rsidRPr="00267619">
        <w:rPr>
          <w:sz w:val="22"/>
          <w:szCs w:val="22"/>
        </w:rPr>
        <w:lastRenderedPageBreak/>
        <w:t>otrzymania zgłoszenia, a wady szczególnie uciążliwe – w ciągu 2 dni roboczych od chwili otrzymania zgłoszenia.</w:t>
      </w:r>
    </w:p>
    <w:p w:rsidR="00BF77B4" w:rsidRPr="00267619" w:rsidRDefault="003E3984" w:rsidP="00DC69FB">
      <w:pPr>
        <w:numPr>
          <w:ilvl w:val="0"/>
          <w:numId w:val="57"/>
        </w:numPr>
        <w:jc w:val="both"/>
        <w:rPr>
          <w:sz w:val="22"/>
          <w:szCs w:val="22"/>
        </w:rPr>
      </w:pPr>
      <w:r w:rsidRPr="00267619">
        <w:rPr>
          <w:sz w:val="22"/>
          <w:szCs w:val="22"/>
        </w:rPr>
        <w:t xml:space="preserve">Jeżeli usunięcie Wady lub usterki ze względów technicznych nie jest możliwe w terminach określonych w ust. </w:t>
      </w:r>
      <w:r w:rsidR="00D43816" w:rsidRPr="00267619">
        <w:rPr>
          <w:sz w:val="22"/>
          <w:szCs w:val="22"/>
        </w:rPr>
        <w:t xml:space="preserve">7 </w:t>
      </w:r>
      <w:r w:rsidRPr="00267619">
        <w:rPr>
          <w:sz w:val="22"/>
          <w:szCs w:val="22"/>
        </w:rPr>
        <w:t xml:space="preserve">Wykonawca powiadomi o tym pisemnie Zamawiającego. Zamawiający wyznaczy wówczas nowy termin, z uwzględnieniem </w:t>
      </w:r>
      <w:r w:rsidR="00BF77B4" w:rsidRPr="00267619">
        <w:rPr>
          <w:sz w:val="22"/>
          <w:szCs w:val="22"/>
        </w:rPr>
        <w:t>technologicznego normatywu naprawy i zasad wiedzy technicznej.</w:t>
      </w:r>
    </w:p>
    <w:p w:rsidR="00BF77B4" w:rsidRPr="00267619" w:rsidRDefault="00BF77B4" w:rsidP="00DC69FB">
      <w:pPr>
        <w:numPr>
          <w:ilvl w:val="0"/>
          <w:numId w:val="57"/>
        </w:numPr>
        <w:jc w:val="both"/>
        <w:rPr>
          <w:sz w:val="22"/>
          <w:szCs w:val="22"/>
        </w:rPr>
      </w:pPr>
      <w:r w:rsidRPr="00267619">
        <w:rPr>
          <w:sz w:val="22"/>
          <w:szCs w:val="22"/>
        </w:rPr>
        <w:t xml:space="preserve">W przypadku nieuzgodnienia nowego terminu, o którym mowa w ust. </w:t>
      </w:r>
      <w:r w:rsidR="00D43816" w:rsidRPr="00267619">
        <w:rPr>
          <w:sz w:val="22"/>
          <w:szCs w:val="22"/>
        </w:rPr>
        <w:t>8</w:t>
      </w:r>
      <w:r w:rsidRPr="00267619">
        <w:rPr>
          <w:sz w:val="22"/>
          <w:szCs w:val="22"/>
        </w:rPr>
        <w:t xml:space="preserve">. Wykonawca usunie Wady lub usterki w terminie do 30 dni. </w:t>
      </w:r>
    </w:p>
    <w:p w:rsidR="003E3984" w:rsidRPr="00267619" w:rsidRDefault="00BF77B4" w:rsidP="00DC69FB">
      <w:pPr>
        <w:numPr>
          <w:ilvl w:val="0"/>
          <w:numId w:val="57"/>
        </w:numPr>
        <w:jc w:val="both"/>
        <w:rPr>
          <w:sz w:val="22"/>
          <w:szCs w:val="22"/>
        </w:rPr>
      </w:pPr>
      <w:r w:rsidRPr="00267619">
        <w:rPr>
          <w:sz w:val="22"/>
          <w:szCs w:val="22"/>
        </w:rPr>
        <w:t xml:space="preserve">Niedotrzymanie przez Wykonawcę wyznaczonego terminu będzie zakwalifikowane jako odmowa usunięcia Wady lub usterki.  </w:t>
      </w:r>
      <w:r w:rsidR="003E3984" w:rsidRPr="00267619">
        <w:rPr>
          <w:sz w:val="22"/>
          <w:szCs w:val="22"/>
        </w:rPr>
        <w:t xml:space="preserve"> </w:t>
      </w:r>
    </w:p>
    <w:p w:rsidR="00D43E33" w:rsidRPr="00267619" w:rsidRDefault="00D43E33" w:rsidP="00DC69FB">
      <w:pPr>
        <w:numPr>
          <w:ilvl w:val="0"/>
          <w:numId w:val="57"/>
        </w:numPr>
        <w:jc w:val="both"/>
        <w:rPr>
          <w:sz w:val="22"/>
          <w:szCs w:val="22"/>
        </w:rPr>
      </w:pPr>
      <w:r w:rsidRPr="00267619">
        <w:rPr>
          <w:sz w:val="22"/>
          <w:szCs w:val="22"/>
        </w:rPr>
        <w:t xml:space="preserve">W przypadku, gdy Wykonawca </w:t>
      </w:r>
      <w:r w:rsidR="00BF77B4" w:rsidRPr="00267619">
        <w:rPr>
          <w:sz w:val="22"/>
          <w:szCs w:val="22"/>
        </w:rPr>
        <w:t>odmówi usunięcia Wady lub usterki</w:t>
      </w:r>
      <w:r w:rsidRPr="00267619">
        <w:rPr>
          <w:sz w:val="22"/>
          <w:szCs w:val="22"/>
        </w:rPr>
        <w:t xml:space="preserve"> lub usunie </w:t>
      </w:r>
      <w:r w:rsidR="00BF77B4" w:rsidRPr="00267619">
        <w:rPr>
          <w:sz w:val="22"/>
          <w:szCs w:val="22"/>
        </w:rPr>
        <w:t xml:space="preserve">je </w:t>
      </w:r>
      <w:r w:rsidRPr="00267619">
        <w:rPr>
          <w:sz w:val="22"/>
          <w:szCs w:val="22"/>
        </w:rPr>
        <w:t>w sposób nienależyty, Zamawiający, poza uprawnieniami przysługującymi mu na podstawie KC, może powierzyć usunięcie Wad podmiotowi trzeciemu na koszt i ryzyko Wykonawcy (wykonanie zastępcze), po uprzednim wezwaniu Wykonawcy i wyznaczeniu dodatkowego terminu nie krótszego niż</w:t>
      </w:r>
      <w:r w:rsidR="003E3984" w:rsidRPr="00267619">
        <w:rPr>
          <w:sz w:val="22"/>
          <w:szCs w:val="22"/>
        </w:rPr>
        <w:t xml:space="preserve"> </w:t>
      </w:r>
      <w:r w:rsidR="00BF77B4" w:rsidRPr="00267619">
        <w:rPr>
          <w:sz w:val="22"/>
          <w:szCs w:val="22"/>
        </w:rPr>
        <w:t>30 dni</w:t>
      </w:r>
    </w:p>
    <w:p w:rsidR="00D43E33" w:rsidRPr="007610A9" w:rsidRDefault="00BF77B4" w:rsidP="00DC69FB">
      <w:pPr>
        <w:numPr>
          <w:ilvl w:val="0"/>
          <w:numId w:val="57"/>
        </w:numPr>
        <w:jc w:val="both"/>
        <w:rPr>
          <w:sz w:val="22"/>
          <w:szCs w:val="22"/>
        </w:rPr>
      </w:pPr>
      <w:r w:rsidRPr="007610A9">
        <w:rPr>
          <w:sz w:val="22"/>
          <w:szCs w:val="22"/>
        </w:rPr>
        <w:t xml:space="preserve">Wykonawca zostanie obciążony kosztami wykonania zastępczego, o którym mowa w ust. </w:t>
      </w:r>
      <w:r w:rsidR="00D43816" w:rsidRPr="007610A9">
        <w:rPr>
          <w:sz w:val="22"/>
          <w:szCs w:val="22"/>
        </w:rPr>
        <w:t xml:space="preserve">11 </w:t>
      </w:r>
      <w:r w:rsidRPr="007610A9">
        <w:rPr>
          <w:sz w:val="22"/>
          <w:szCs w:val="22"/>
        </w:rPr>
        <w:t xml:space="preserve">lub potrącenia tych kosztów za kwoty zabezpieczenia z tytułu rękojmi za wady. </w:t>
      </w:r>
    </w:p>
    <w:p w:rsidR="006E7EAE" w:rsidRPr="007610A9" w:rsidRDefault="00D43E33" w:rsidP="00DC69FB">
      <w:pPr>
        <w:numPr>
          <w:ilvl w:val="0"/>
          <w:numId w:val="57"/>
        </w:numPr>
        <w:jc w:val="both"/>
        <w:rPr>
          <w:sz w:val="22"/>
          <w:szCs w:val="22"/>
        </w:rPr>
      </w:pPr>
      <w:r w:rsidRPr="007610A9">
        <w:rPr>
          <w:sz w:val="22"/>
          <w:szCs w:val="22"/>
        </w:rPr>
        <w:t>Udzielone rękojmia i gwarancja nie naruszają prawa Zamawiającego do dochodzenia roszczeń o naprawienie szkody w pełnej wysokości na zasadach określonych w KC.</w:t>
      </w:r>
    </w:p>
    <w:p w:rsidR="00BF77B4" w:rsidRPr="007610A9" w:rsidRDefault="00BF77B4" w:rsidP="00DC69FB">
      <w:pPr>
        <w:numPr>
          <w:ilvl w:val="0"/>
          <w:numId w:val="57"/>
        </w:numPr>
        <w:jc w:val="both"/>
        <w:rPr>
          <w:sz w:val="22"/>
          <w:szCs w:val="22"/>
        </w:rPr>
      </w:pPr>
      <w:r w:rsidRPr="007610A9">
        <w:rPr>
          <w:sz w:val="22"/>
          <w:szCs w:val="22"/>
        </w:rPr>
        <w:t xml:space="preserve">Na okoliczność usunięcia Wad lub usterek spisuje się protokół z udziałem Zamawiającego o Wykonawcy. </w:t>
      </w:r>
    </w:p>
    <w:p w:rsidR="00BF77B4" w:rsidRPr="007610A9" w:rsidRDefault="00BF77B4" w:rsidP="00DC69FB">
      <w:pPr>
        <w:numPr>
          <w:ilvl w:val="0"/>
          <w:numId w:val="57"/>
        </w:numPr>
        <w:jc w:val="both"/>
        <w:rPr>
          <w:sz w:val="22"/>
          <w:szCs w:val="22"/>
        </w:rPr>
      </w:pPr>
      <w:r w:rsidRPr="007610A9">
        <w:rPr>
          <w:sz w:val="22"/>
          <w:szCs w:val="22"/>
        </w:rPr>
        <w:t xml:space="preserve">Stwierdzenie usunięcia Wad powinno nastąpić nie później niż w ciągu 3 dni roboczych od daty zawiadomienia </w:t>
      </w:r>
      <w:r w:rsidR="0063502C" w:rsidRPr="007610A9">
        <w:rPr>
          <w:sz w:val="22"/>
          <w:szCs w:val="22"/>
        </w:rPr>
        <w:t>Zamawiającego</w:t>
      </w:r>
      <w:r w:rsidRPr="007610A9">
        <w:rPr>
          <w:sz w:val="22"/>
          <w:szCs w:val="22"/>
        </w:rPr>
        <w:t xml:space="preserve"> przez Wykonawcę o dokonaniu naprawy. </w:t>
      </w:r>
    </w:p>
    <w:p w:rsidR="00BF77B4" w:rsidRPr="007610A9" w:rsidRDefault="0063502C" w:rsidP="00DC69FB">
      <w:pPr>
        <w:numPr>
          <w:ilvl w:val="0"/>
          <w:numId w:val="57"/>
        </w:numPr>
        <w:jc w:val="both"/>
        <w:rPr>
          <w:sz w:val="22"/>
          <w:szCs w:val="22"/>
        </w:rPr>
      </w:pPr>
      <w:r w:rsidRPr="007610A9">
        <w:rPr>
          <w:sz w:val="22"/>
          <w:szCs w:val="22"/>
        </w:rPr>
        <w:t xml:space="preserve">Jeżeli Wada elementu o dłuższym okresie gwarancji spowodowałaby uszkodzenia </w:t>
      </w:r>
      <w:r w:rsidR="004F2840" w:rsidRPr="007610A9">
        <w:rPr>
          <w:sz w:val="22"/>
          <w:szCs w:val="22"/>
        </w:rPr>
        <w:t>elementu,</w:t>
      </w:r>
      <w:r w:rsidRPr="007610A9">
        <w:rPr>
          <w:sz w:val="22"/>
          <w:szCs w:val="22"/>
        </w:rPr>
        <w:t xml:space="preserve"> dla którego okres gwarancji już upłyną, Wykonawca zobowiązuje się do </w:t>
      </w:r>
      <w:r w:rsidR="00C87A94" w:rsidRPr="007610A9">
        <w:rPr>
          <w:sz w:val="22"/>
          <w:szCs w:val="22"/>
        </w:rPr>
        <w:t xml:space="preserve">nieodpłatnego </w:t>
      </w:r>
      <w:r w:rsidRPr="007610A9">
        <w:rPr>
          <w:sz w:val="22"/>
          <w:szCs w:val="22"/>
        </w:rPr>
        <w:t xml:space="preserve">usunięcia Wad lub usterek w obu elementach. </w:t>
      </w:r>
    </w:p>
    <w:p w:rsidR="0063502C" w:rsidRPr="007610A9" w:rsidRDefault="0063502C" w:rsidP="00DC69FB">
      <w:pPr>
        <w:numPr>
          <w:ilvl w:val="0"/>
          <w:numId w:val="57"/>
        </w:numPr>
        <w:jc w:val="both"/>
        <w:rPr>
          <w:sz w:val="22"/>
          <w:szCs w:val="22"/>
        </w:rPr>
      </w:pPr>
      <w:r w:rsidRPr="007610A9">
        <w:rPr>
          <w:sz w:val="22"/>
          <w:szCs w:val="22"/>
        </w:rPr>
        <w:t xml:space="preserve">W razie stwierdzenia przez Zamawiającego Wad okres gwarancyjny zostanie wydłużone o okres pomiędzy datą zawiadomienia Wykonawcy o stwierdzeniu Wad lub usterek, a datą ich usunięcia. Jeżeli w ramach gwarancji Wykonawca dokonał usunięcia Wad istotnych, termin gwarancji biegnie na nowo od chwili usunięcia Wad. </w:t>
      </w:r>
    </w:p>
    <w:p w:rsidR="0063502C" w:rsidRPr="007610A9" w:rsidRDefault="0063502C" w:rsidP="00DC69FB">
      <w:pPr>
        <w:numPr>
          <w:ilvl w:val="0"/>
          <w:numId w:val="57"/>
        </w:numPr>
        <w:jc w:val="both"/>
        <w:rPr>
          <w:sz w:val="22"/>
          <w:szCs w:val="22"/>
        </w:rPr>
      </w:pPr>
      <w:r w:rsidRPr="007610A9">
        <w:rPr>
          <w:sz w:val="22"/>
          <w:szCs w:val="22"/>
        </w:rPr>
        <w:t>Pomimo wygaśnięcia gwarancji lub rękojmi Wykonawca zobowiązany jest usunąć Wady, które zostały zgłoszone przez Zamawiającego w okresie trwania gwarancji lub rękojmi,</w:t>
      </w:r>
    </w:p>
    <w:p w:rsidR="0063502C" w:rsidRPr="007610A9" w:rsidRDefault="0063502C" w:rsidP="00DC69FB">
      <w:pPr>
        <w:numPr>
          <w:ilvl w:val="0"/>
          <w:numId w:val="57"/>
        </w:numPr>
        <w:jc w:val="both"/>
        <w:rPr>
          <w:sz w:val="22"/>
          <w:szCs w:val="22"/>
        </w:rPr>
      </w:pPr>
      <w:r w:rsidRPr="007610A9">
        <w:rPr>
          <w:sz w:val="22"/>
          <w:szCs w:val="22"/>
        </w:rPr>
        <w:t xml:space="preserve">Do gwarancji udzielonej przez Wykonawcę w sprawach nieuregulowanych w Umowie odpowiednie zastosowanie mają przepisy KC o gwarancji jakości przy sprzedaży. </w:t>
      </w:r>
    </w:p>
    <w:p w:rsidR="0063502C" w:rsidRPr="007610A9" w:rsidRDefault="0063502C" w:rsidP="00DC69FB">
      <w:pPr>
        <w:numPr>
          <w:ilvl w:val="0"/>
          <w:numId w:val="57"/>
        </w:numPr>
        <w:jc w:val="both"/>
        <w:rPr>
          <w:sz w:val="22"/>
          <w:szCs w:val="22"/>
        </w:rPr>
      </w:pPr>
      <w:r w:rsidRPr="007610A9">
        <w:rPr>
          <w:sz w:val="22"/>
          <w:szCs w:val="22"/>
        </w:rPr>
        <w:t xml:space="preserve">Niezależnie od uprawnień z tytułu gwarancji Zamawiającemu przysługują uprawnienia z tytułu rękojmi na zasadach określonych w KC. </w:t>
      </w:r>
    </w:p>
    <w:p w:rsidR="00D43E33" w:rsidRPr="007610A9" w:rsidRDefault="00D43E33" w:rsidP="00DE3134">
      <w:pPr>
        <w:jc w:val="both"/>
        <w:rPr>
          <w:b/>
          <w:sz w:val="22"/>
          <w:szCs w:val="22"/>
        </w:rPr>
      </w:pPr>
    </w:p>
    <w:p w:rsidR="006E7EAE" w:rsidRPr="007610A9" w:rsidRDefault="006E7EAE" w:rsidP="006E7EAE">
      <w:pPr>
        <w:rPr>
          <w:b/>
          <w:sz w:val="22"/>
          <w:szCs w:val="22"/>
        </w:rPr>
      </w:pPr>
      <w:r w:rsidRPr="007610A9">
        <w:rPr>
          <w:b/>
          <w:sz w:val="22"/>
          <w:szCs w:val="22"/>
        </w:rPr>
        <w:t xml:space="preserve">§ </w:t>
      </w:r>
      <w:r w:rsidR="00D43E33" w:rsidRPr="007610A9">
        <w:rPr>
          <w:b/>
          <w:sz w:val="22"/>
          <w:szCs w:val="22"/>
        </w:rPr>
        <w:t>3</w:t>
      </w:r>
      <w:r w:rsidR="00ED621B" w:rsidRPr="007610A9">
        <w:rPr>
          <w:b/>
          <w:sz w:val="22"/>
          <w:szCs w:val="22"/>
        </w:rPr>
        <w:t>3</w:t>
      </w:r>
      <w:r w:rsidRPr="007610A9">
        <w:rPr>
          <w:b/>
          <w:sz w:val="22"/>
          <w:szCs w:val="22"/>
        </w:rPr>
        <w:t>.</w:t>
      </w:r>
    </w:p>
    <w:p w:rsidR="006E7EAE" w:rsidRPr="007610A9" w:rsidRDefault="0003054D" w:rsidP="006E7EAE">
      <w:pPr>
        <w:rPr>
          <w:b/>
          <w:sz w:val="22"/>
          <w:szCs w:val="22"/>
        </w:rPr>
      </w:pPr>
      <w:r w:rsidRPr="007610A9">
        <w:rPr>
          <w:b/>
          <w:sz w:val="22"/>
          <w:szCs w:val="22"/>
        </w:rPr>
        <w:t>ZABEZPIECZENIE NALEŻYTEGO WYKONANIA UMOWY</w:t>
      </w:r>
      <w:r w:rsidR="006E7EAE" w:rsidRPr="007610A9">
        <w:rPr>
          <w:b/>
          <w:sz w:val="22"/>
          <w:szCs w:val="22"/>
        </w:rPr>
        <w:t>.</w:t>
      </w:r>
    </w:p>
    <w:p w:rsidR="00886981" w:rsidRPr="007610A9" w:rsidRDefault="00D43E33" w:rsidP="00DC69FB">
      <w:pPr>
        <w:numPr>
          <w:ilvl w:val="0"/>
          <w:numId w:val="58"/>
        </w:numPr>
        <w:jc w:val="both"/>
        <w:rPr>
          <w:sz w:val="22"/>
          <w:szCs w:val="22"/>
        </w:rPr>
      </w:pPr>
      <w:r w:rsidRPr="007610A9">
        <w:rPr>
          <w:sz w:val="22"/>
          <w:szCs w:val="22"/>
        </w:rPr>
        <w:t xml:space="preserve">Zamawiający oświadcza, że Wykonawca przed zawarciem Umowy wniósł na jego rzecz Zabezpieczenie należytego wykonania umowy na zasadach określonych w przepisach ustawy Pzp </w:t>
      </w:r>
      <w:r w:rsidR="00886981" w:rsidRPr="007610A9">
        <w:rPr>
          <w:sz w:val="22"/>
          <w:szCs w:val="22"/>
        </w:rPr>
        <w:t>w wysokości</w:t>
      </w:r>
      <w:r w:rsidRPr="007610A9">
        <w:rPr>
          <w:sz w:val="22"/>
          <w:szCs w:val="22"/>
        </w:rPr>
        <w:t xml:space="preserve"> </w:t>
      </w:r>
      <w:r w:rsidR="0034392B" w:rsidRPr="007610A9">
        <w:rPr>
          <w:sz w:val="22"/>
          <w:szCs w:val="22"/>
        </w:rPr>
        <w:t xml:space="preserve">5 </w:t>
      </w:r>
      <w:r w:rsidRPr="007610A9">
        <w:rPr>
          <w:sz w:val="22"/>
          <w:szCs w:val="22"/>
        </w:rPr>
        <w:t>% Ceny ofertowej brutto</w:t>
      </w:r>
      <w:r w:rsidR="00886981" w:rsidRPr="007610A9">
        <w:rPr>
          <w:sz w:val="22"/>
          <w:szCs w:val="22"/>
        </w:rPr>
        <w:t>, co stanowi kwotę w wysokości ………………….. (słownie: ………………………)</w:t>
      </w:r>
    </w:p>
    <w:p w:rsidR="00D43E33" w:rsidRPr="007610A9" w:rsidRDefault="00886981" w:rsidP="00DC69FB">
      <w:pPr>
        <w:numPr>
          <w:ilvl w:val="0"/>
          <w:numId w:val="58"/>
        </w:numPr>
        <w:jc w:val="both"/>
        <w:rPr>
          <w:sz w:val="22"/>
          <w:szCs w:val="22"/>
        </w:rPr>
      </w:pPr>
      <w:r w:rsidRPr="007610A9">
        <w:rPr>
          <w:sz w:val="22"/>
          <w:szCs w:val="22"/>
        </w:rPr>
        <w:t>Zabezpieczenie jest wniesione w formie. ………………………………………</w:t>
      </w:r>
      <w:r w:rsidR="00A64090" w:rsidRPr="007610A9">
        <w:rPr>
          <w:sz w:val="22"/>
          <w:szCs w:val="22"/>
        </w:rPr>
        <w:t xml:space="preserve"> </w:t>
      </w:r>
    </w:p>
    <w:p w:rsidR="00D43E33" w:rsidRPr="007610A9" w:rsidRDefault="00D43E33" w:rsidP="00DC69FB">
      <w:pPr>
        <w:numPr>
          <w:ilvl w:val="0"/>
          <w:numId w:val="58"/>
        </w:numPr>
        <w:jc w:val="both"/>
        <w:rPr>
          <w:sz w:val="22"/>
          <w:szCs w:val="22"/>
        </w:rPr>
      </w:pPr>
      <w:r w:rsidRPr="007610A9">
        <w:rPr>
          <w:sz w:val="22"/>
          <w:szCs w:val="22"/>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t>
      </w:r>
      <w:r w:rsidRPr="007610A9">
        <w:rPr>
          <w:sz w:val="22"/>
          <w:szCs w:val="22"/>
        </w:rPr>
        <w:lastRenderedPageBreak/>
        <w:t>wobec Wykonawcy o zapłatę kar umownych.</w:t>
      </w:r>
    </w:p>
    <w:p w:rsidR="00D43E33" w:rsidRPr="007610A9" w:rsidRDefault="00D43E33" w:rsidP="00DC69FB">
      <w:pPr>
        <w:numPr>
          <w:ilvl w:val="0"/>
          <w:numId w:val="58"/>
        </w:numPr>
        <w:jc w:val="both"/>
        <w:rPr>
          <w:sz w:val="22"/>
          <w:szCs w:val="22"/>
        </w:rPr>
      </w:pPr>
      <w:r w:rsidRPr="007610A9">
        <w:rPr>
          <w:sz w:val="22"/>
          <w:szCs w:val="22"/>
        </w:rPr>
        <w:t xml:space="preserve">Beneficjentem Zabezpieczenia należytego wykonania Umowy jest Zamawiający. </w:t>
      </w:r>
    </w:p>
    <w:p w:rsidR="00D43E33" w:rsidRPr="007610A9" w:rsidRDefault="00D43E33" w:rsidP="00DC69FB">
      <w:pPr>
        <w:numPr>
          <w:ilvl w:val="0"/>
          <w:numId w:val="58"/>
        </w:numPr>
        <w:jc w:val="both"/>
        <w:rPr>
          <w:sz w:val="22"/>
          <w:szCs w:val="22"/>
        </w:rPr>
      </w:pPr>
      <w:r w:rsidRPr="007610A9">
        <w:rPr>
          <w:sz w:val="22"/>
          <w:szCs w:val="22"/>
        </w:rPr>
        <w:t>Koszty Zabezpieczenia należytego wykonania Umowy ponosi Wykonawca.</w:t>
      </w:r>
    </w:p>
    <w:p w:rsidR="00D43E33" w:rsidRPr="007610A9" w:rsidRDefault="00D43E33" w:rsidP="00DC69FB">
      <w:pPr>
        <w:numPr>
          <w:ilvl w:val="0"/>
          <w:numId w:val="58"/>
        </w:numPr>
        <w:jc w:val="both"/>
        <w:rPr>
          <w:sz w:val="22"/>
          <w:szCs w:val="22"/>
        </w:rPr>
      </w:pPr>
      <w:r w:rsidRPr="007610A9">
        <w:rPr>
          <w:sz w:val="22"/>
          <w:szCs w:val="22"/>
        </w:rPr>
        <w:t xml:space="preserve">Wykonawca jest zobowiązany zapewnić, aby Zabezpieczenie należytego wykonania umowy zachowało moc wiążącą w okresie wykonywania Umowy oraz w okresie </w:t>
      </w:r>
      <w:r w:rsidR="00442B80" w:rsidRPr="007610A9">
        <w:rPr>
          <w:sz w:val="22"/>
          <w:szCs w:val="22"/>
        </w:rPr>
        <w:t xml:space="preserve">gwarancji i </w:t>
      </w:r>
      <w:r w:rsidRPr="007610A9">
        <w:rPr>
          <w:sz w:val="22"/>
          <w:szCs w:val="22"/>
        </w:rPr>
        <w:t>rękojmi za Wady fizyczne</w:t>
      </w:r>
      <w:r w:rsidR="00A64090" w:rsidRPr="007610A9">
        <w:rPr>
          <w:sz w:val="22"/>
          <w:szCs w:val="22"/>
        </w:rPr>
        <w:t xml:space="preserve"> z zastrzeżeniem art. 452 ust. 8 – 10 Pzp</w:t>
      </w:r>
      <w:r w:rsidRPr="007610A9">
        <w:rPr>
          <w:sz w:val="22"/>
          <w:szCs w:val="22"/>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D43E33" w:rsidRPr="007610A9" w:rsidRDefault="00D43E33" w:rsidP="00DC69FB">
      <w:pPr>
        <w:numPr>
          <w:ilvl w:val="0"/>
          <w:numId w:val="58"/>
        </w:numPr>
        <w:jc w:val="both"/>
        <w:rPr>
          <w:sz w:val="22"/>
          <w:szCs w:val="22"/>
        </w:rPr>
      </w:pPr>
      <w:r w:rsidRPr="007610A9">
        <w:rPr>
          <w:sz w:val="22"/>
          <w:szCs w:val="22"/>
        </w:rPr>
        <w:t>Kwota w wysokości …</w:t>
      </w:r>
      <w:r w:rsidR="005F056F" w:rsidRPr="007610A9">
        <w:rPr>
          <w:sz w:val="22"/>
          <w:szCs w:val="22"/>
        </w:rPr>
        <w:t>………..</w:t>
      </w:r>
      <w:r w:rsidRPr="007610A9">
        <w:rPr>
          <w:sz w:val="22"/>
          <w:szCs w:val="22"/>
        </w:rPr>
        <w:t xml:space="preserve"> (słownie: …) PLN stanowiąca </w:t>
      </w:r>
      <w:r w:rsidR="005F056F" w:rsidRPr="007610A9">
        <w:rPr>
          <w:sz w:val="22"/>
          <w:szCs w:val="22"/>
        </w:rPr>
        <w:t>70</w:t>
      </w:r>
      <w:r w:rsidRPr="007610A9">
        <w:rPr>
          <w:sz w:val="22"/>
          <w:szCs w:val="22"/>
        </w:rPr>
        <w:t>% Zabezpieczenia należytego wykonania umowy, zostanie zwrócona w terminie 30 dni od dnia Odbioru końcowego robót.</w:t>
      </w:r>
    </w:p>
    <w:p w:rsidR="00D43E33" w:rsidRPr="007610A9" w:rsidRDefault="00D43E33" w:rsidP="00DC69FB">
      <w:pPr>
        <w:numPr>
          <w:ilvl w:val="0"/>
          <w:numId w:val="58"/>
        </w:numPr>
        <w:jc w:val="both"/>
        <w:rPr>
          <w:sz w:val="22"/>
          <w:szCs w:val="22"/>
        </w:rPr>
      </w:pPr>
      <w:r w:rsidRPr="007610A9">
        <w:rPr>
          <w:sz w:val="22"/>
          <w:szCs w:val="22"/>
        </w:rPr>
        <w:t>Kwota pozostawiona na Zabezpieczenie roszczeń z tytułu rękojmi</w:t>
      </w:r>
      <w:r w:rsidR="00C87A94" w:rsidRPr="007610A9">
        <w:rPr>
          <w:sz w:val="22"/>
          <w:szCs w:val="22"/>
        </w:rPr>
        <w:t>/gwarancji</w:t>
      </w:r>
      <w:r w:rsidRPr="007610A9">
        <w:rPr>
          <w:sz w:val="22"/>
          <w:szCs w:val="22"/>
        </w:rPr>
        <w:t xml:space="preserve"> za Wady fizyczne, wynosząca </w:t>
      </w:r>
      <w:r w:rsidR="005F056F" w:rsidRPr="007610A9">
        <w:rPr>
          <w:sz w:val="22"/>
          <w:szCs w:val="22"/>
        </w:rPr>
        <w:t>30</w:t>
      </w:r>
      <w:r w:rsidRPr="007610A9">
        <w:rPr>
          <w:sz w:val="22"/>
          <w:szCs w:val="22"/>
        </w:rPr>
        <w:t xml:space="preserve">% wartości Zabezpieczenia należytego wykonania umowy, tj. </w:t>
      </w:r>
      <w:r w:rsidR="005F056F" w:rsidRPr="007610A9">
        <w:rPr>
          <w:sz w:val="22"/>
          <w:szCs w:val="22"/>
        </w:rPr>
        <w:t>………..</w:t>
      </w:r>
      <w:r w:rsidRPr="007610A9">
        <w:rPr>
          <w:sz w:val="22"/>
          <w:szCs w:val="22"/>
        </w:rPr>
        <w:t>… (słownie: …) PLN, zostanie zwrócona nie później niż w 15 dniu po upływie tego okresu.</w:t>
      </w:r>
    </w:p>
    <w:p w:rsidR="00D43E33" w:rsidRPr="007610A9" w:rsidRDefault="00D43E33" w:rsidP="00DC69FB">
      <w:pPr>
        <w:numPr>
          <w:ilvl w:val="0"/>
          <w:numId w:val="58"/>
        </w:numPr>
        <w:jc w:val="both"/>
        <w:rPr>
          <w:sz w:val="22"/>
          <w:szCs w:val="22"/>
        </w:rPr>
      </w:pPr>
      <w:r w:rsidRPr="007610A9">
        <w:rPr>
          <w:sz w:val="22"/>
          <w:szCs w:val="22"/>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D43E33" w:rsidRPr="007610A9" w:rsidRDefault="00D43E33" w:rsidP="00DC69FB">
      <w:pPr>
        <w:numPr>
          <w:ilvl w:val="0"/>
          <w:numId w:val="58"/>
        </w:numPr>
        <w:jc w:val="both"/>
        <w:rPr>
          <w:sz w:val="22"/>
          <w:szCs w:val="22"/>
        </w:rPr>
      </w:pPr>
      <w:r w:rsidRPr="007610A9">
        <w:rPr>
          <w:sz w:val="22"/>
          <w:szCs w:val="22"/>
        </w:rPr>
        <w:t xml:space="preserve">Zabezpieczenie należytego wykonania umowy pozostaje w dyspozycji Zamawiającego i zachowuje swoją ważność na czas określony w Umowie. </w:t>
      </w:r>
    </w:p>
    <w:p w:rsidR="00D43E33" w:rsidRPr="007610A9" w:rsidRDefault="00D43E33" w:rsidP="00DC69FB">
      <w:pPr>
        <w:numPr>
          <w:ilvl w:val="0"/>
          <w:numId w:val="58"/>
        </w:numPr>
        <w:jc w:val="both"/>
        <w:rPr>
          <w:sz w:val="22"/>
          <w:szCs w:val="22"/>
        </w:rPr>
      </w:pPr>
      <w:r w:rsidRPr="007610A9">
        <w:rPr>
          <w:sz w:val="22"/>
          <w:szCs w:val="22"/>
        </w:rPr>
        <w:t xml:space="preserve">Jeżeli nie zajdzie powód do realizacji zabezpieczenia w całości lub w części, podlega ono zwrotowi Wykonawcy odpowiednio w całości lub w części w terminach, o których mowa w pkt ust </w:t>
      </w:r>
      <w:r w:rsidR="00886981" w:rsidRPr="007610A9">
        <w:rPr>
          <w:sz w:val="22"/>
          <w:szCs w:val="22"/>
        </w:rPr>
        <w:t xml:space="preserve">7 </w:t>
      </w:r>
      <w:r w:rsidRPr="007610A9">
        <w:rPr>
          <w:sz w:val="22"/>
          <w:szCs w:val="22"/>
        </w:rPr>
        <w:t xml:space="preserve">i ust. </w:t>
      </w:r>
      <w:r w:rsidR="00886981" w:rsidRPr="007610A9">
        <w:rPr>
          <w:sz w:val="22"/>
          <w:szCs w:val="22"/>
        </w:rPr>
        <w:t xml:space="preserve">8 </w:t>
      </w:r>
      <w:r w:rsidRPr="007610A9">
        <w:rPr>
          <w:sz w:val="22"/>
          <w:szCs w:val="22"/>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D43E33" w:rsidRPr="007610A9" w:rsidRDefault="00D43E33" w:rsidP="00DC69FB">
      <w:pPr>
        <w:numPr>
          <w:ilvl w:val="0"/>
          <w:numId w:val="58"/>
        </w:numPr>
        <w:jc w:val="both"/>
        <w:rPr>
          <w:sz w:val="22"/>
          <w:szCs w:val="22"/>
        </w:rPr>
      </w:pPr>
      <w:r w:rsidRPr="007610A9">
        <w:rPr>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D875FC" w:rsidRPr="007610A9" w:rsidRDefault="00D875FC" w:rsidP="00DC69FB">
      <w:pPr>
        <w:numPr>
          <w:ilvl w:val="0"/>
          <w:numId w:val="58"/>
        </w:numPr>
        <w:jc w:val="both"/>
        <w:rPr>
          <w:sz w:val="22"/>
          <w:szCs w:val="22"/>
        </w:rPr>
      </w:pPr>
      <w:r w:rsidRPr="007610A9">
        <w:rPr>
          <w:sz w:val="22"/>
          <w:szCs w:val="22"/>
        </w:rPr>
        <w:t xml:space="preserve">W przypadku wystąpienia Wad lub usterek podstawą do zwrotu lub zwolnienia zabezpieczenia będzie </w:t>
      </w:r>
      <w:r w:rsidR="00D47203" w:rsidRPr="007610A9">
        <w:rPr>
          <w:sz w:val="22"/>
          <w:szCs w:val="22"/>
        </w:rPr>
        <w:t>protokół</w:t>
      </w:r>
      <w:r w:rsidRPr="007610A9">
        <w:rPr>
          <w:sz w:val="22"/>
          <w:szCs w:val="22"/>
        </w:rPr>
        <w:t xml:space="preserve"> ich usunięcia. </w:t>
      </w:r>
    </w:p>
    <w:p w:rsidR="00D875FC" w:rsidRPr="007610A9" w:rsidRDefault="00D875FC" w:rsidP="00DC69FB">
      <w:pPr>
        <w:numPr>
          <w:ilvl w:val="0"/>
          <w:numId w:val="58"/>
        </w:numPr>
        <w:jc w:val="both"/>
        <w:rPr>
          <w:sz w:val="22"/>
          <w:szCs w:val="22"/>
        </w:rPr>
      </w:pPr>
      <w:r w:rsidRPr="007610A9">
        <w:rPr>
          <w:sz w:val="22"/>
          <w:szCs w:val="22"/>
        </w:rPr>
        <w:t>W przypadk</w:t>
      </w:r>
      <w:r w:rsidR="00D47203" w:rsidRPr="007610A9">
        <w:rPr>
          <w:sz w:val="22"/>
          <w:szCs w:val="22"/>
        </w:rPr>
        <w:t xml:space="preserve">u wystąpienia z jakimkolwiek roszczeniem wobec Zamawiającego Podwykonawcy, dalszego Podwykonawcy, usługobiorców oraz innych osób trzecich związanym z realizacją Umowy, zwrot zabezpieczenia w wysokości równej spornej kwocie zostaje zatrzymany na czas wyjaśnienia powyższych okoliczności lub postępowania sądowego do czasu prawomocnego zakończenia tego postępowania. </w:t>
      </w:r>
    </w:p>
    <w:p w:rsidR="00D47203" w:rsidRPr="007610A9" w:rsidRDefault="00D47203" w:rsidP="00DC69FB">
      <w:pPr>
        <w:numPr>
          <w:ilvl w:val="0"/>
          <w:numId w:val="58"/>
        </w:numPr>
        <w:jc w:val="both"/>
        <w:rPr>
          <w:sz w:val="22"/>
          <w:szCs w:val="22"/>
        </w:rPr>
      </w:pPr>
      <w:r w:rsidRPr="007610A9">
        <w:rPr>
          <w:sz w:val="22"/>
          <w:szCs w:val="22"/>
        </w:rPr>
        <w:t>Jeżeli zgłoszone roszczenie spowoduje zobowiązanie do zapłaty przez Zamawiającego na rzecz podmiotów wskazanych w ust. 14 spornej kwoty, Zamawiający ma prawo dokonać potrącenia spornej kwity z zabezpieczenia przedmiotowej należności bez konieczności uzyskania zgody Wykonawcy, na co Wykonawca wyraża zgodę.</w:t>
      </w:r>
    </w:p>
    <w:p w:rsidR="00D43E33" w:rsidRPr="007610A9" w:rsidRDefault="00D43E33" w:rsidP="00DC69FB">
      <w:pPr>
        <w:numPr>
          <w:ilvl w:val="0"/>
          <w:numId w:val="58"/>
        </w:numPr>
        <w:jc w:val="both"/>
        <w:rPr>
          <w:sz w:val="22"/>
          <w:szCs w:val="22"/>
        </w:rPr>
      </w:pPr>
      <w:r w:rsidRPr="007610A9">
        <w:rPr>
          <w:sz w:val="22"/>
          <w:szCs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D43E33" w:rsidRPr="007610A9" w:rsidRDefault="00D43E33" w:rsidP="00DC69FB">
      <w:pPr>
        <w:numPr>
          <w:ilvl w:val="0"/>
          <w:numId w:val="58"/>
        </w:numPr>
        <w:jc w:val="both"/>
        <w:rPr>
          <w:sz w:val="22"/>
          <w:szCs w:val="22"/>
        </w:rPr>
      </w:pPr>
      <w:r w:rsidRPr="007610A9">
        <w:rPr>
          <w:sz w:val="22"/>
          <w:szCs w:val="22"/>
        </w:rPr>
        <w:t xml:space="preserve">Jeżeli Wykonawca w terminie określonym w ust. </w:t>
      </w:r>
      <w:r w:rsidR="006F5E95" w:rsidRPr="007610A9">
        <w:rPr>
          <w:sz w:val="22"/>
          <w:szCs w:val="22"/>
        </w:rPr>
        <w:t xml:space="preserve">16 </w:t>
      </w:r>
      <w:r w:rsidRPr="007610A9">
        <w:rPr>
          <w:sz w:val="22"/>
          <w:szCs w:val="22"/>
        </w:rPr>
        <w:t xml:space="preserve">nie przedłoży Zamawiającemu nowego Zabezpieczenia należytego wykonania umowy, Zamawiający będzie uprawniony do zrealizowania </w:t>
      </w:r>
      <w:r w:rsidRPr="007610A9">
        <w:rPr>
          <w:sz w:val="22"/>
          <w:szCs w:val="22"/>
        </w:rPr>
        <w:lastRenderedPageBreak/>
        <w:t>dotychczasowego Zabezpieczenia w trybie wypłaty całej kwoty, na jaką w dacie wystąpienia z roszczeniem opiewać będzie dotychczasowe Zabezpieczenie.</w:t>
      </w:r>
    </w:p>
    <w:p w:rsidR="00965116" w:rsidRPr="007610A9" w:rsidRDefault="00D43E33" w:rsidP="00DC69FB">
      <w:pPr>
        <w:numPr>
          <w:ilvl w:val="0"/>
          <w:numId w:val="58"/>
        </w:numPr>
        <w:jc w:val="both"/>
        <w:rPr>
          <w:b/>
          <w:sz w:val="22"/>
          <w:szCs w:val="22"/>
        </w:rPr>
      </w:pPr>
      <w:r w:rsidRPr="007610A9">
        <w:rPr>
          <w:sz w:val="22"/>
          <w:szCs w:val="22"/>
        </w:rPr>
        <w:t>Zamawiający zwróci Wykonawcy środki pieniężne otrzymane z tytułu realizacji Zabezpieczenia należytego wykonania umowy po przedstawieniu przez Wykonawcę nowego zabezpieczenia albo w terminie zwrotu danej części Zabezpieczenia.</w:t>
      </w:r>
    </w:p>
    <w:p w:rsidR="003A52DD" w:rsidRPr="007610A9" w:rsidRDefault="003A52DD" w:rsidP="0003054D">
      <w:pPr>
        <w:rPr>
          <w:b/>
          <w:sz w:val="22"/>
          <w:szCs w:val="22"/>
        </w:rPr>
      </w:pPr>
    </w:p>
    <w:p w:rsidR="0003054D" w:rsidRPr="007610A9" w:rsidRDefault="0003054D" w:rsidP="0003054D">
      <w:pPr>
        <w:rPr>
          <w:b/>
          <w:sz w:val="22"/>
          <w:szCs w:val="22"/>
        </w:rPr>
      </w:pPr>
      <w:r w:rsidRPr="007610A9">
        <w:rPr>
          <w:b/>
          <w:sz w:val="22"/>
          <w:szCs w:val="22"/>
        </w:rPr>
        <w:t xml:space="preserve">§ </w:t>
      </w:r>
      <w:r w:rsidR="00D43E33" w:rsidRPr="007610A9">
        <w:rPr>
          <w:b/>
          <w:sz w:val="22"/>
          <w:szCs w:val="22"/>
        </w:rPr>
        <w:t>3</w:t>
      </w:r>
      <w:r w:rsidR="00ED621B" w:rsidRPr="007610A9">
        <w:rPr>
          <w:b/>
          <w:sz w:val="22"/>
          <w:szCs w:val="22"/>
        </w:rPr>
        <w:t>4</w:t>
      </w:r>
      <w:r w:rsidRPr="007610A9">
        <w:rPr>
          <w:b/>
          <w:sz w:val="22"/>
          <w:szCs w:val="22"/>
        </w:rPr>
        <w:t>.</w:t>
      </w:r>
    </w:p>
    <w:p w:rsidR="0003054D" w:rsidRPr="007610A9" w:rsidRDefault="0003054D" w:rsidP="0003054D">
      <w:pPr>
        <w:rPr>
          <w:b/>
          <w:sz w:val="22"/>
          <w:szCs w:val="22"/>
        </w:rPr>
      </w:pPr>
      <w:r w:rsidRPr="007610A9">
        <w:rPr>
          <w:b/>
          <w:sz w:val="22"/>
          <w:szCs w:val="22"/>
        </w:rPr>
        <w:t>KARY UMOWNE.</w:t>
      </w:r>
    </w:p>
    <w:p w:rsidR="00D43E33" w:rsidRPr="007610A9" w:rsidRDefault="00D43E33" w:rsidP="00DC69FB">
      <w:pPr>
        <w:numPr>
          <w:ilvl w:val="0"/>
          <w:numId w:val="59"/>
        </w:numPr>
        <w:jc w:val="both"/>
        <w:rPr>
          <w:sz w:val="22"/>
          <w:szCs w:val="22"/>
        </w:rPr>
      </w:pPr>
      <w:r w:rsidRPr="007610A9">
        <w:rPr>
          <w:sz w:val="22"/>
          <w:szCs w:val="22"/>
        </w:rPr>
        <w:t>Wykonawca zapłaci Zamawiającemu kary umowne:</w:t>
      </w:r>
    </w:p>
    <w:p w:rsidR="00D43E33" w:rsidRPr="007610A9" w:rsidRDefault="00D43E33" w:rsidP="00DC69FB">
      <w:pPr>
        <w:numPr>
          <w:ilvl w:val="0"/>
          <w:numId w:val="60"/>
        </w:numPr>
        <w:jc w:val="both"/>
        <w:rPr>
          <w:sz w:val="22"/>
          <w:szCs w:val="22"/>
        </w:rPr>
      </w:pPr>
      <w:r w:rsidRPr="007610A9">
        <w:rPr>
          <w:sz w:val="22"/>
          <w:szCs w:val="22"/>
        </w:rPr>
        <w:t xml:space="preserve">za zwłokę Wykonawcy w stosunku do Terminu zakończenia </w:t>
      </w:r>
      <w:r w:rsidR="009725A4" w:rsidRPr="007610A9">
        <w:rPr>
          <w:sz w:val="22"/>
          <w:szCs w:val="22"/>
        </w:rPr>
        <w:t xml:space="preserve">realizacji umowy </w:t>
      </w:r>
      <w:r w:rsidRPr="007610A9">
        <w:rPr>
          <w:sz w:val="22"/>
          <w:szCs w:val="22"/>
        </w:rPr>
        <w:t xml:space="preserve">w wysokości </w:t>
      </w:r>
      <w:r w:rsidR="009725A4" w:rsidRPr="007610A9">
        <w:rPr>
          <w:sz w:val="22"/>
          <w:szCs w:val="22"/>
        </w:rPr>
        <w:t>0,5</w:t>
      </w:r>
      <w:r w:rsidRPr="007610A9">
        <w:rPr>
          <w:sz w:val="22"/>
          <w:szCs w:val="22"/>
        </w:rPr>
        <w:t xml:space="preserve">% </w:t>
      </w:r>
      <w:r w:rsidR="006F5E95" w:rsidRPr="007610A9">
        <w:rPr>
          <w:sz w:val="22"/>
          <w:szCs w:val="22"/>
        </w:rPr>
        <w:t xml:space="preserve"> wynagrodzenia brutto wykonawcy określonego w § 25 ust. 1,</w:t>
      </w:r>
      <w:r w:rsidRPr="007610A9">
        <w:rPr>
          <w:sz w:val="22"/>
          <w:szCs w:val="22"/>
        </w:rPr>
        <w:t xml:space="preserve"> za każdy rozpoczęty dzień zwłoki, jaki upłynie pomiędzy Terminem </w:t>
      </w:r>
      <w:r w:rsidR="009725A4" w:rsidRPr="007610A9">
        <w:rPr>
          <w:sz w:val="22"/>
          <w:szCs w:val="22"/>
        </w:rPr>
        <w:t xml:space="preserve">określonym w § 2 ust. 1 Umowy, </w:t>
      </w:r>
      <w:r w:rsidRPr="007610A9">
        <w:rPr>
          <w:sz w:val="22"/>
          <w:szCs w:val="22"/>
        </w:rPr>
        <w:t xml:space="preserve">a faktycznym dniem zakończenia </w:t>
      </w:r>
      <w:r w:rsidR="009725A4" w:rsidRPr="007610A9">
        <w:rPr>
          <w:sz w:val="22"/>
          <w:szCs w:val="22"/>
        </w:rPr>
        <w:t>realizacji Umowy</w:t>
      </w:r>
      <w:r w:rsidRPr="007610A9">
        <w:rPr>
          <w:sz w:val="22"/>
          <w:szCs w:val="22"/>
        </w:rPr>
        <w:t>,</w:t>
      </w:r>
    </w:p>
    <w:p w:rsidR="005F056F" w:rsidRPr="007610A9" w:rsidRDefault="00D43E33" w:rsidP="00DC69FB">
      <w:pPr>
        <w:numPr>
          <w:ilvl w:val="0"/>
          <w:numId w:val="60"/>
        </w:numPr>
        <w:jc w:val="both"/>
        <w:rPr>
          <w:sz w:val="22"/>
          <w:szCs w:val="22"/>
        </w:rPr>
      </w:pPr>
      <w:r w:rsidRPr="007610A9">
        <w:rPr>
          <w:sz w:val="22"/>
          <w:szCs w:val="22"/>
        </w:rPr>
        <w:t xml:space="preserve">za zwłokę Wykonawcy w wykonaniu określonego w Umowie przedmiotu Odbioru częściowego w stosunku do aktualnego Haromonogramu rzeczowo-finansowego – w wysokości </w:t>
      </w:r>
      <w:r w:rsidR="00C87A94" w:rsidRPr="007610A9">
        <w:rPr>
          <w:sz w:val="22"/>
          <w:szCs w:val="22"/>
        </w:rPr>
        <w:t>1</w:t>
      </w:r>
      <w:r w:rsidRPr="007610A9">
        <w:rPr>
          <w:sz w:val="22"/>
          <w:szCs w:val="22"/>
        </w:rPr>
        <w:t xml:space="preserve">% </w:t>
      </w:r>
      <w:r w:rsidR="00E62B36" w:rsidRPr="007610A9">
        <w:rPr>
          <w:sz w:val="22"/>
          <w:szCs w:val="22"/>
        </w:rPr>
        <w:t xml:space="preserve">wynagrodzenia brutto wykonawcy </w:t>
      </w:r>
      <w:r w:rsidRPr="007610A9">
        <w:rPr>
          <w:sz w:val="22"/>
          <w:szCs w:val="22"/>
        </w:rPr>
        <w:t xml:space="preserve">za daną część robót za każdy rozpoczęty dzień zwłoki. </w:t>
      </w:r>
    </w:p>
    <w:p w:rsidR="00D43E33" w:rsidRPr="007610A9" w:rsidRDefault="00D43E33" w:rsidP="00DC69FB">
      <w:pPr>
        <w:numPr>
          <w:ilvl w:val="0"/>
          <w:numId w:val="60"/>
        </w:numPr>
        <w:jc w:val="both"/>
        <w:rPr>
          <w:sz w:val="22"/>
          <w:szCs w:val="22"/>
        </w:rPr>
      </w:pPr>
      <w:r w:rsidRPr="007610A9">
        <w:rPr>
          <w:sz w:val="22"/>
          <w:szCs w:val="22"/>
        </w:rPr>
        <w:t xml:space="preserve">za zwłokę Wykonawcy w usunięciu Wad stwierdzonych przy odbiorze lub w okresie rękojmi za Wady fizyczne lub gwarancji jakości – w wysokości </w:t>
      </w:r>
      <w:r w:rsidR="009725A4" w:rsidRPr="007610A9">
        <w:rPr>
          <w:sz w:val="22"/>
          <w:szCs w:val="22"/>
        </w:rPr>
        <w:t>0,</w:t>
      </w:r>
      <w:r w:rsidR="004D5444" w:rsidRPr="007610A9">
        <w:rPr>
          <w:sz w:val="22"/>
          <w:szCs w:val="22"/>
        </w:rPr>
        <w:t>1</w:t>
      </w:r>
      <w:r w:rsidRPr="007610A9">
        <w:rPr>
          <w:sz w:val="22"/>
          <w:szCs w:val="22"/>
        </w:rPr>
        <w:t xml:space="preserve">% </w:t>
      </w:r>
      <w:r w:rsidR="00E62B36" w:rsidRPr="007610A9">
        <w:rPr>
          <w:sz w:val="22"/>
          <w:szCs w:val="22"/>
        </w:rPr>
        <w:t>wynagrodzenia brutto wykonawcy</w:t>
      </w:r>
      <w:r w:rsidRPr="007610A9">
        <w:rPr>
          <w:sz w:val="22"/>
          <w:szCs w:val="22"/>
        </w:rPr>
        <w:t xml:space="preserve">, za wykonany przedmiot odbioru, za każdy rozpoczęty dzień zwłoki liczony od dnia upływu terminu </w:t>
      </w:r>
      <w:r w:rsidR="004D5444" w:rsidRPr="007610A9">
        <w:rPr>
          <w:sz w:val="22"/>
          <w:szCs w:val="22"/>
        </w:rPr>
        <w:t>na usunięcie</w:t>
      </w:r>
      <w:r w:rsidRPr="007610A9">
        <w:rPr>
          <w:sz w:val="22"/>
          <w:szCs w:val="22"/>
        </w:rPr>
        <w:t xml:space="preserve"> Wad,</w:t>
      </w:r>
    </w:p>
    <w:p w:rsidR="00886854" w:rsidRPr="007610A9" w:rsidRDefault="00886854" w:rsidP="00DC69FB">
      <w:pPr>
        <w:numPr>
          <w:ilvl w:val="0"/>
          <w:numId w:val="60"/>
        </w:numPr>
        <w:jc w:val="both"/>
        <w:rPr>
          <w:sz w:val="22"/>
          <w:szCs w:val="22"/>
        </w:rPr>
      </w:pPr>
      <w:r w:rsidRPr="007610A9">
        <w:rPr>
          <w:sz w:val="22"/>
          <w:szCs w:val="22"/>
        </w:rPr>
        <w:t xml:space="preserve">za zwłokę Wykonawcy we wniesieniu oświadczenia, o którym mowa w § 10 ust. </w:t>
      </w:r>
      <w:r w:rsidR="0038193B" w:rsidRPr="007610A9">
        <w:rPr>
          <w:sz w:val="22"/>
          <w:szCs w:val="22"/>
        </w:rPr>
        <w:t xml:space="preserve">2 </w:t>
      </w:r>
      <w:r w:rsidRPr="007610A9">
        <w:rPr>
          <w:sz w:val="22"/>
          <w:szCs w:val="22"/>
        </w:rPr>
        <w:t>w wysokości 1 000,00 zł za każdy rozpoczęty dzień zwłoki,</w:t>
      </w:r>
    </w:p>
    <w:p w:rsidR="00886854" w:rsidRPr="007610A9" w:rsidRDefault="00886854" w:rsidP="00DC69FB">
      <w:pPr>
        <w:numPr>
          <w:ilvl w:val="0"/>
          <w:numId w:val="60"/>
        </w:numPr>
        <w:jc w:val="both"/>
        <w:rPr>
          <w:sz w:val="22"/>
          <w:szCs w:val="22"/>
        </w:rPr>
      </w:pPr>
      <w:r w:rsidRPr="007610A9">
        <w:rPr>
          <w:sz w:val="22"/>
          <w:szCs w:val="22"/>
        </w:rPr>
        <w:t>za zwłokę Wykonawcy w okazaniu dokumentów potwierdzających, że Wykonawca jest ubezpieczony od odpowiedzialności cywilnej w wysokości 3 000,00 zł, za każde za każdy rozpoczęty dzień zwłoki,</w:t>
      </w:r>
    </w:p>
    <w:p w:rsidR="00886854" w:rsidRPr="007610A9" w:rsidRDefault="00D43E33" w:rsidP="00DC69FB">
      <w:pPr>
        <w:numPr>
          <w:ilvl w:val="0"/>
          <w:numId w:val="60"/>
        </w:numPr>
        <w:jc w:val="both"/>
        <w:rPr>
          <w:sz w:val="22"/>
          <w:szCs w:val="22"/>
        </w:rPr>
      </w:pPr>
      <w:r w:rsidRPr="007610A9">
        <w:rPr>
          <w:sz w:val="22"/>
          <w:szCs w:val="22"/>
        </w:rPr>
        <w:t xml:space="preserve">za zwłokę w przedłożeniu do zatwierdzenia Programu naprawczego, w wysokości </w:t>
      </w:r>
      <w:r w:rsidR="009725A4" w:rsidRPr="007610A9">
        <w:rPr>
          <w:sz w:val="22"/>
          <w:szCs w:val="22"/>
        </w:rPr>
        <w:t xml:space="preserve">1 000,00 </w:t>
      </w:r>
      <w:r w:rsidRPr="007610A9">
        <w:rPr>
          <w:sz w:val="22"/>
          <w:szCs w:val="22"/>
        </w:rPr>
        <w:t xml:space="preserve">zł za każdy rozpoczęty dzień zwłoki, </w:t>
      </w:r>
    </w:p>
    <w:p w:rsidR="00BE48C2" w:rsidRPr="007610A9" w:rsidRDefault="00BE48C2" w:rsidP="00DC69FB">
      <w:pPr>
        <w:numPr>
          <w:ilvl w:val="0"/>
          <w:numId w:val="60"/>
        </w:numPr>
        <w:jc w:val="both"/>
        <w:rPr>
          <w:sz w:val="22"/>
          <w:szCs w:val="22"/>
        </w:rPr>
      </w:pPr>
      <w:r w:rsidRPr="007610A9">
        <w:rPr>
          <w:sz w:val="22"/>
          <w:szCs w:val="22"/>
        </w:rPr>
        <w:t>za przebywanie na Terenie budowy osoby, niezatrudnionej na umowę o pracę, o której mowa w § 10 ust. 7 Umowy – w wysokości 1 000,00 zł za każdy taki stwierdzony przypadek,</w:t>
      </w:r>
    </w:p>
    <w:p w:rsidR="00886854" w:rsidRPr="007610A9" w:rsidRDefault="00886854" w:rsidP="00DC69FB">
      <w:pPr>
        <w:numPr>
          <w:ilvl w:val="0"/>
          <w:numId w:val="60"/>
        </w:numPr>
        <w:jc w:val="both"/>
        <w:rPr>
          <w:sz w:val="22"/>
          <w:szCs w:val="22"/>
        </w:rPr>
      </w:pPr>
      <w:r w:rsidRPr="007610A9">
        <w:rPr>
          <w:sz w:val="22"/>
          <w:szCs w:val="22"/>
        </w:rPr>
        <w:t xml:space="preserve">za nieprzedłożenie do zaakceptowania projektu Umowy o podwykonawstwo, której przedmiotem są roboty budowlane lub projektu jej zmiany, w wysokości 1 000,00 zł za każdy nieprzedłożony do zaakceptowania projekt Umowy lub jej zmiany, </w:t>
      </w:r>
    </w:p>
    <w:p w:rsidR="00886854" w:rsidRPr="007610A9" w:rsidRDefault="00886854" w:rsidP="00DC69FB">
      <w:pPr>
        <w:numPr>
          <w:ilvl w:val="0"/>
          <w:numId w:val="60"/>
        </w:numPr>
        <w:jc w:val="both"/>
        <w:rPr>
          <w:sz w:val="22"/>
          <w:szCs w:val="22"/>
        </w:rPr>
      </w:pPr>
      <w:r w:rsidRPr="007610A9">
        <w:rPr>
          <w:sz w:val="22"/>
          <w:szCs w:val="22"/>
        </w:rPr>
        <w:t xml:space="preserve">za nieprzedłożenie poświadczonej za zgodność z oryginałem kopii Umowy o podwykonawstwo lub jej zmiany w wysokości </w:t>
      </w:r>
      <w:r w:rsidR="0038193B" w:rsidRPr="007610A9">
        <w:rPr>
          <w:sz w:val="22"/>
          <w:szCs w:val="22"/>
        </w:rPr>
        <w:t>3 </w:t>
      </w:r>
      <w:r w:rsidRPr="007610A9">
        <w:rPr>
          <w:sz w:val="22"/>
          <w:szCs w:val="22"/>
        </w:rPr>
        <w:t>000,00 zł za każdą nieprzedłożoną kopię Umowy lub jej zmiany,</w:t>
      </w:r>
    </w:p>
    <w:p w:rsidR="00886854" w:rsidRPr="007610A9" w:rsidRDefault="00886854" w:rsidP="00DC69FB">
      <w:pPr>
        <w:numPr>
          <w:ilvl w:val="0"/>
          <w:numId w:val="60"/>
        </w:numPr>
        <w:jc w:val="both"/>
        <w:rPr>
          <w:sz w:val="22"/>
          <w:szCs w:val="22"/>
        </w:rPr>
      </w:pPr>
      <w:r w:rsidRPr="007610A9">
        <w:rPr>
          <w:sz w:val="22"/>
          <w:szCs w:val="22"/>
        </w:rPr>
        <w:t xml:space="preserve">za brak dokonania wymaganej przez Zamawiającego zmiany Umowy o podwykonawstwo w zakresie dostaw lub usług w zakresie terminu zapłaty we wskazanym przez Zamawiającego terminie, w wysokości 3 000,00 zł.  </w:t>
      </w:r>
    </w:p>
    <w:p w:rsidR="00D43E33" w:rsidRPr="007610A9" w:rsidRDefault="00886854" w:rsidP="00DC69FB">
      <w:pPr>
        <w:numPr>
          <w:ilvl w:val="0"/>
          <w:numId w:val="60"/>
        </w:numPr>
        <w:jc w:val="both"/>
        <w:rPr>
          <w:sz w:val="22"/>
          <w:szCs w:val="22"/>
        </w:rPr>
      </w:pPr>
      <w:r w:rsidRPr="007610A9">
        <w:rPr>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0,05% </w:t>
      </w:r>
      <w:r w:rsidR="006F5E95" w:rsidRPr="007610A9">
        <w:rPr>
          <w:sz w:val="22"/>
          <w:szCs w:val="22"/>
        </w:rPr>
        <w:t xml:space="preserve">wynagrodzenia brutto wykonawcy określonego w § 25 ust. 1, </w:t>
      </w:r>
      <w:r w:rsidR="00D43E33" w:rsidRPr="007610A9">
        <w:rPr>
          <w:sz w:val="22"/>
          <w:szCs w:val="22"/>
        </w:rPr>
        <w:t xml:space="preserve">za brak zapłaty wynagrodzenia należnego Podwykonawcom lub dalszym Podwykonawcom </w:t>
      </w:r>
      <w:r w:rsidR="009725A4" w:rsidRPr="007610A9">
        <w:rPr>
          <w:sz w:val="22"/>
          <w:szCs w:val="22"/>
        </w:rPr>
        <w:t>–</w:t>
      </w:r>
      <w:r w:rsidR="00D43E33" w:rsidRPr="007610A9">
        <w:rPr>
          <w:sz w:val="22"/>
          <w:szCs w:val="22"/>
        </w:rPr>
        <w:t xml:space="preserve"> </w:t>
      </w:r>
      <w:r w:rsidR="002973E5" w:rsidRPr="007610A9">
        <w:rPr>
          <w:sz w:val="22"/>
          <w:szCs w:val="22"/>
        </w:rPr>
        <w:t>10</w:t>
      </w:r>
      <w:r w:rsidR="009725A4" w:rsidRPr="007610A9">
        <w:rPr>
          <w:sz w:val="22"/>
          <w:szCs w:val="22"/>
        </w:rPr>
        <w:t xml:space="preserve"> 000,00 </w:t>
      </w:r>
      <w:r w:rsidR="00D43E33" w:rsidRPr="007610A9">
        <w:rPr>
          <w:sz w:val="22"/>
          <w:szCs w:val="22"/>
        </w:rPr>
        <w:t>zł za każde dokonanie przez Zamawiającego bezpośredniej płatności na rzecz Podwykonawców lub dalszych Podwykonawców,</w:t>
      </w:r>
    </w:p>
    <w:p w:rsidR="00D43E33" w:rsidRPr="007610A9" w:rsidRDefault="00D43E33" w:rsidP="00DC69FB">
      <w:pPr>
        <w:numPr>
          <w:ilvl w:val="0"/>
          <w:numId w:val="60"/>
        </w:numPr>
        <w:jc w:val="both"/>
        <w:rPr>
          <w:sz w:val="22"/>
          <w:szCs w:val="22"/>
        </w:rPr>
      </w:pPr>
      <w:r w:rsidRPr="007610A9">
        <w:rPr>
          <w:sz w:val="22"/>
          <w:szCs w:val="22"/>
        </w:rPr>
        <w:lastRenderedPageBreak/>
        <w:t xml:space="preserve">za nieterminową zapłatę wynagrodzenia należnego Podwykonawcom lub dalszym Podwykonawcom </w:t>
      </w:r>
      <w:r w:rsidR="009725A4" w:rsidRPr="007610A9">
        <w:rPr>
          <w:sz w:val="22"/>
          <w:szCs w:val="22"/>
        </w:rPr>
        <w:t xml:space="preserve">1 000,00 </w:t>
      </w:r>
      <w:r w:rsidRPr="007610A9">
        <w:rPr>
          <w:sz w:val="22"/>
          <w:szCs w:val="22"/>
        </w:rPr>
        <w:t>zł za każdy dzień zwłoki od dnia upływu terminu zapłaty do dnia zapłaty,</w:t>
      </w:r>
    </w:p>
    <w:p w:rsidR="00D43E33" w:rsidRPr="007610A9" w:rsidRDefault="00D43E33" w:rsidP="00DC69FB">
      <w:pPr>
        <w:numPr>
          <w:ilvl w:val="0"/>
          <w:numId w:val="60"/>
        </w:numPr>
        <w:jc w:val="both"/>
        <w:rPr>
          <w:sz w:val="22"/>
          <w:szCs w:val="22"/>
        </w:rPr>
      </w:pPr>
      <w:r w:rsidRPr="007610A9">
        <w:rPr>
          <w:sz w:val="22"/>
          <w:szCs w:val="22"/>
        </w:rPr>
        <w:t xml:space="preserve">za zawinione przerwanie realizacji robót przez Wykonawcę trwające powyżej </w:t>
      </w:r>
      <w:r w:rsidR="002973E5" w:rsidRPr="007610A9">
        <w:rPr>
          <w:sz w:val="22"/>
          <w:szCs w:val="22"/>
        </w:rPr>
        <w:t xml:space="preserve">5 </w:t>
      </w:r>
      <w:r w:rsidRPr="007610A9">
        <w:rPr>
          <w:sz w:val="22"/>
          <w:szCs w:val="22"/>
        </w:rPr>
        <w:t xml:space="preserve">dni w wysokości </w:t>
      </w:r>
      <w:r w:rsidR="002973E5" w:rsidRPr="007610A9">
        <w:rPr>
          <w:sz w:val="22"/>
          <w:szCs w:val="22"/>
        </w:rPr>
        <w:t>0,1</w:t>
      </w:r>
      <w:r w:rsidRPr="007610A9">
        <w:rPr>
          <w:sz w:val="22"/>
          <w:szCs w:val="22"/>
        </w:rPr>
        <w:t>%</w:t>
      </w:r>
      <w:r w:rsidR="002973E5" w:rsidRPr="007610A9">
        <w:rPr>
          <w:sz w:val="22"/>
          <w:szCs w:val="22"/>
        </w:rPr>
        <w:t xml:space="preserve"> </w:t>
      </w:r>
      <w:r w:rsidR="006F5E95" w:rsidRPr="007610A9">
        <w:rPr>
          <w:sz w:val="22"/>
          <w:szCs w:val="22"/>
        </w:rPr>
        <w:t>wynagrodzenia brutto wykonawcy określonego w § 25 ust. 1,</w:t>
      </w:r>
      <w:r w:rsidRPr="007610A9">
        <w:rPr>
          <w:sz w:val="22"/>
          <w:szCs w:val="22"/>
        </w:rPr>
        <w:t>, za każdy rozpoczęty dzień przerwy</w:t>
      </w:r>
      <w:r w:rsidR="002973E5" w:rsidRPr="007610A9">
        <w:rPr>
          <w:sz w:val="22"/>
          <w:szCs w:val="22"/>
        </w:rPr>
        <w:t xml:space="preserve"> </w:t>
      </w:r>
      <w:r w:rsidRPr="007610A9">
        <w:rPr>
          <w:sz w:val="22"/>
          <w:szCs w:val="22"/>
        </w:rPr>
        <w:t>w wykonywaniu robót,</w:t>
      </w:r>
    </w:p>
    <w:p w:rsidR="00D43E33" w:rsidRPr="007610A9" w:rsidRDefault="00D43E33" w:rsidP="00DC69FB">
      <w:pPr>
        <w:numPr>
          <w:ilvl w:val="0"/>
          <w:numId w:val="60"/>
        </w:numPr>
        <w:jc w:val="both"/>
        <w:rPr>
          <w:sz w:val="22"/>
          <w:szCs w:val="22"/>
        </w:rPr>
      </w:pPr>
      <w:r w:rsidRPr="007610A9">
        <w:rPr>
          <w:sz w:val="22"/>
          <w:szCs w:val="22"/>
        </w:rPr>
        <w:t xml:space="preserve">w przypadku naruszenia zobowiązania do usuwania odpadów zgodnie z </w:t>
      </w:r>
      <w:r w:rsidR="009240B8" w:rsidRPr="007610A9">
        <w:rPr>
          <w:sz w:val="22"/>
          <w:szCs w:val="22"/>
        </w:rPr>
        <w:t xml:space="preserve">§ </w:t>
      </w:r>
      <w:r w:rsidR="00ED621B" w:rsidRPr="007610A9">
        <w:rPr>
          <w:sz w:val="22"/>
          <w:szCs w:val="22"/>
        </w:rPr>
        <w:t>20</w:t>
      </w:r>
      <w:r w:rsidR="009240B8" w:rsidRPr="007610A9">
        <w:rPr>
          <w:sz w:val="22"/>
          <w:szCs w:val="22"/>
        </w:rPr>
        <w:t xml:space="preserve"> ust 4 </w:t>
      </w:r>
      <w:r w:rsidRPr="007610A9">
        <w:rPr>
          <w:sz w:val="22"/>
          <w:szCs w:val="22"/>
        </w:rPr>
        <w:t xml:space="preserve">Umowy a także zobowiązania do przedkładania </w:t>
      </w:r>
      <w:r w:rsidR="00886981" w:rsidRPr="007610A9">
        <w:rPr>
          <w:sz w:val="22"/>
          <w:szCs w:val="22"/>
        </w:rPr>
        <w:t>informacji o</w:t>
      </w:r>
      <w:r w:rsidRPr="007610A9">
        <w:rPr>
          <w:sz w:val="22"/>
          <w:szCs w:val="22"/>
        </w:rPr>
        <w:t xml:space="preserve"> wytwarzanych odpadach oraz sposobach gospodarowania wytworzonymi odpadami zgodnie z </w:t>
      </w:r>
      <w:r w:rsidR="009240B8" w:rsidRPr="007610A9">
        <w:rPr>
          <w:sz w:val="22"/>
          <w:szCs w:val="22"/>
        </w:rPr>
        <w:t xml:space="preserve">§ </w:t>
      </w:r>
      <w:r w:rsidR="00ED621B" w:rsidRPr="007610A9">
        <w:rPr>
          <w:sz w:val="22"/>
          <w:szCs w:val="22"/>
        </w:rPr>
        <w:t>20</w:t>
      </w:r>
      <w:r w:rsidR="009240B8" w:rsidRPr="007610A9">
        <w:rPr>
          <w:sz w:val="22"/>
          <w:szCs w:val="22"/>
        </w:rPr>
        <w:t xml:space="preserve"> ust 5 </w:t>
      </w:r>
      <w:r w:rsidRPr="007610A9">
        <w:rPr>
          <w:sz w:val="22"/>
          <w:szCs w:val="22"/>
        </w:rPr>
        <w:t xml:space="preserve">Umowy Zamawiający jest uprawniony do nałożenia kary umownej w wysokości </w:t>
      </w:r>
      <w:r w:rsidR="002973E5" w:rsidRPr="007610A9">
        <w:rPr>
          <w:sz w:val="22"/>
          <w:szCs w:val="22"/>
        </w:rPr>
        <w:t xml:space="preserve">1 000,00 </w:t>
      </w:r>
      <w:r w:rsidRPr="007610A9">
        <w:rPr>
          <w:sz w:val="22"/>
          <w:szCs w:val="22"/>
        </w:rPr>
        <w:t>zł, za każde naruszenie,</w:t>
      </w:r>
    </w:p>
    <w:p w:rsidR="00D43E33" w:rsidRPr="007610A9" w:rsidRDefault="00D43E33" w:rsidP="00DC69FB">
      <w:pPr>
        <w:numPr>
          <w:ilvl w:val="0"/>
          <w:numId w:val="60"/>
        </w:numPr>
        <w:jc w:val="both"/>
        <w:rPr>
          <w:sz w:val="22"/>
          <w:szCs w:val="22"/>
        </w:rPr>
      </w:pPr>
      <w:r w:rsidRPr="007610A9">
        <w:rPr>
          <w:sz w:val="22"/>
          <w:szCs w:val="22"/>
        </w:rPr>
        <w:t xml:space="preserve">w przypadku, gdy czynności zastrzeżone dla Kierownika budowy/robót, będzie wykonywała inna osoba niż zaakceptowana przez Zamawiającego – w wysokości </w:t>
      </w:r>
      <w:r w:rsidR="002973E5" w:rsidRPr="007610A9">
        <w:rPr>
          <w:sz w:val="22"/>
          <w:szCs w:val="22"/>
        </w:rPr>
        <w:t>0,05</w:t>
      </w:r>
      <w:r w:rsidRPr="007610A9">
        <w:rPr>
          <w:sz w:val="22"/>
          <w:szCs w:val="22"/>
        </w:rPr>
        <w:t xml:space="preserve">% </w:t>
      </w:r>
      <w:r w:rsidR="0038193B" w:rsidRPr="007610A9">
        <w:rPr>
          <w:sz w:val="22"/>
          <w:szCs w:val="22"/>
        </w:rPr>
        <w:t>wynagrodzenia brutto o którym mowa w § 25 ust.1 umowy.</w:t>
      </w:r>
      <w:r w:rsidR="005C259C" w:rsidRPr="007610A9">
        <w:rPr>
          <w:sz w:val="22"/>
          <w:szCs w:val="22"/>
        </w:rPr>
        <w:t>,</w:t>
      </w:r>
    </w:p>
    <w:p w:rsidR="005C259C" w:rsidRPr="007610A9" w:rsidRDefault="005C259C" w:rsidP="00DC69FB">
      <w:pPr>
        <w:numPr>
          <w:ilvl w:val="0"/>
          <w:numId w:val="60"/>
        </w:numPr>
        <w:jc w:val="both"/>
        <w:rPr>
          <w:sz w:val="22"/>
          <w:szCs w:val="22"/>
        </w:rPr>
      </w:pPr>
      <w:r w:rsidRPr="007610A9">
        <w:rPr>
          <w:sz w:val="22"/>
          <w:szCs w:val="22"/>
        </w:rPr>
        <w:t xml:space="preserve">z tytułu odstąpienia od Umowy z przyczyn leżących po stronie Wykonawcy w wysokości 10% </w:t>
      </w:r>
      <w:r w:rsidR="006F5E95" w:rsidRPr="007610A9">
        <w:rPr>
          <w:sz w:val="22"/>
          <w:szCs w:val="22"/>
        </w:rPr>
        <w:t>wynagrodzenia brutto wykonawcy określonego w § 25 ust. 1,</w:t>
      </w:r>
      <w:r w:rsidRPr="007610A9">
        <w:rPr>
          <w:sz w:val="22"/>
          <w:szCs w:val="22"/>
        </w:rPr>
        <w:t>. Zamawiający zachowuje w tym przypadku prawo do roszczeń z tytułu rękojmi i gwarancji do prac dotychczas wykonanych</w:t>
      </w:r>
    </w:p>
    <w:p w:rsidR="002D3A57" w:rsidRPr="007610A9" w:rsidRDefault="002D3A57" w:rsidP="00DC69FB">
      <w:pPr>
        <w:numPr>
          <w:ilvl w:val="0"/>
          <w:numId w:val="59"/>
        </w:numPr>
        <w:jc w:val="both"/>
        <w:rPr>
          <w:sz w:val="22"/>
          <w:szCs w:val="22"/>
        </w:rPr>
      </w:pPr>
      <w:r w:rsidRPr="007610A9">
        <w:rPr>
          <w:sz w:val="22"/>
          <w:szCs w:val="22"/>
        </w:rPr>
        <w:t xml:space="preserve">Wykonawca zobligowany jest do zapłacenia kar, o których mowa w § 12 i § 13 Umowy związanych z wniesieniem Kosztorysu ofertowego oraz Harmonogramu rzeczowo-finansowego. </w:t>
      </w:r>
    </w:p>
    <w:p w:rsidR="00D43E33" w:rsidRPr="007610A9" w:rsidRDefault="00D43E33" w:rsidP="00DC69FB">
      <w:pPr>
        <w:numPr>
          <w:ilvl w:val="0"/>
          <w:numId w:val="59"/>
        </w:numPr>
        <w:jc w:val="both"/>
        <w:rPr>
          <w:sz w:val="22"/>
          <w:szCs w:val="22"/>
        </w:rPr>
      </w:pPr>
      <w:r w:rsidRPr="007610A9">
        <w:rPr>
          <w:sz w:val="22"/>
          <w:szCs w:val="22"/>
        </w:rPr>
        <w:t>Limit kar umownych</w:t>
      </w:r>
      <w:r w:rsidR="00DB1789" w:rsidRPr="007610A9">
        <w:rPr>
          <w:sz w:val="22"/>
          <w:szCs w:val="22"/>
        </w:rPr>
        <w:t xml:space="preserve"> (łączna maksymalną wysokość kar umownych)</w:t>
      </w:r>
      <w:r w:rsidRPr="007610A9">
        <w:rPr>
          <w:sz w:val="22"/>
          <w:szCs w:val="22"/>
        </w:rPr>
        <w:t xml:space="preserve">, jakich Zamawiający może żądać od Wykonawcy z wszystkich tytułów przewidzianych w niniejszej Umowie, wynosi </w:t>
      </w:r>
      <w:r w:rsidR="002973E5" w:rsidRPr="007610A9">
        <w:rPr>
          <w:sz w:val="22"/>
          <w:szCs w:val="22"/>
        </w:rPr>
        <w:t>10</w:t>
      </w:r>
      <w:r w:rsidRPr="007610A9">
        <w:rPr>
          <w:sz w:val="22"/>
          <w:szCs w:val="22"/>
        </w:rPr>
        <w:t xml:space="preserve">% </w:t>
      </w:r>
      <w:r w:rsidR="006F5E95" w:rsidRPr="007610A9">
        <w:rPr>
          <w:sz w:val="22"/>
          <w:szCs w:val="22"/>
        </w:rPr>
        <w:t>wynagrodzenia brutto wykonawcy określonego w § 25 ust. 1.</w:t>
      </w:r>
      <w:r w:rsidRPr="007610A9">
        <w:rPr>
          <w:sz w:val="22"/>
          <w:szCs w:val="22"/>
        </w:rPr>
        <w:t xml:space="preserve">Jeżeli kara umowna z któregokolwiek tytułu wymienionego w </w:t>
      </w:r>
      <w:r w:rsidR="002770AC" w:rsidRPr="007610A9">
        <w:rPr>
          <w:sz w:val="22"/>
          <w:szCs w:val="22"/>
        </w:rPr>
        <w:t>ust. 1</w:t>
      </w:r>
      <w:r w:rsidRPr="007610A9">
        <w:rPr>
          <w:sz w:val="22"/>
          <w:szCs w:val="22"/>
        </w:rPr>
        <w:t xml:space="preserve"> nie pokrywa poniesionej szkody, to Zamawiający może dochodzić odszkodowania uzupełniającego na zasadach ogólnych określonych przepisami Kodeksu cywilnego. </w:t>
      </w:r>
    </w:p>
    <w:p w:rsidR="002770AC" w:rsidRPr="007610A9" w:rsidRDefault="00D43E33" w:rsidP="00DC69FB">
      <w:pPr>
        <w:numPr>
          <w:ilvl w:val="0"/>
          <w:numId w:val="59"/>
        </w:numPr>
        <w:jc w:val="both"/>
        <w:rPr>
          <w:sz w:val="22"/>
          <w:szCs w:val="22"/>
        </w:rPr>
      </w:pPr>
      <w:r w:rsidRPr="007610A9">
        <w:rPr>
          <w:sz w:val="22"/>
          <w:szCs w:val="22"/>
        </w:rPr>
        <w:t xml:space="preserve">Zamawiający zapłaci Wykonawcy kary umowne: </w:t>
      </w:r>
    </w:p>
    <w:p w:rsidR="00D43E33" w:rsidRPr="007610A9" w:rsidRDefault="00D43E33" w:rsidP="00DC69FB">
      <w:pPr>
        <w:numPr>
          <w:ilvl w:val="0"/>
          <w:numId w:val="61"/>
        </w:numPr>
        <w:jc w:val="both"/>
        <w:rPr>
          <w:sz w:val="22"/>
          <w:szCs w:val="22"/>
        </w:rPr>
      </w:pPr>
      <w:r w:rsidRPr="007610A9">
        <w:rPr>
          <w:sz w:val="22"/>
          <w:szCs w:val="22"/>
        </w:rPr>
        <w:t xml:space="preserve">z tytułu odstąpienia od Umowy z przyczyn leżących po stronie Zamawiającego w wysokości </w:t>
      </w:r>
      <w:r w:rsidR="00FC4022" w:rsidRPr="007610A9">
        <w:rPr>
          <w:sz w:val="22"/>
          <w:szCs w:val="22"/>
        </w:rPr>
        <w:t>10</w:t>
      </w:r>
      <w:r w:rsidRPr="007610A9">
        <w:rPr>
          <w:sz w:val="22"/>
          <w:szCs w:val="22"/>
        </w:rPr>
        <w:t xml:space="preserve">% </w:t>
      </w:r>
      <w:r w:rsidR="007A04B6" w:rsidRPr="007610A9">
        <w:rPr>
          <w:sz w:val="22"/>
          <w:szCs w:val="22"/>
        </w:rPr>
        <w:t>wynagrodzenia brutto wykonawcy określonego w § 25 ust. 1,</w:t>
      </w:r>
      <w:r w:rsidRPr="007610A9">
        <w:rPr>
          <w:sz w:val="22"/>
          <w:szCs w:val="22"/>
        </w:rPr>
        <w:t xml:space="preserve">. Kara nie przysługuje, jeżeli odstąpienie od Umowy nastąpi z przyczyn, o których mowa w art. </w:t>
      </w:r>
      <w:r w:rsidR="00DB1789" w:rsidRPr="007610A9">
        <w:rPr>
          <w:sz w:val="22"/>
          <w:szCs w:val="22"/>
        </w:rPr>
        <w:t xml:space="preserve"> 456 ust. 1 pkt 1 </w:t>
      </w:r>
      <w:r w:rsidRPr="007610A9">
        <w:rPr>
          <w:sz w:val="22"/>
          <w:szCs w:val="22"/>
        </w:rPr>
        <w:t>ustawy Pzp,</w:t>
      </w:r>
    </w:p>
    <w:p w:rsidR="002770AC" w:rsidRPr="007610A9" w:rsidRDefault="00D43E33" w:rsidP="00DC69FB">
      <w:pPr>
        <w:numPr>
          <w:ilvl w:val="0"/>
          <w:numId w:val="61"/>
        </w:numPr>
        <w:jc w:val="both"/>
        <w:rPr>
          <w:sz w:val="22"/>
          <w:szCs w:val="22"/>
        </w:rPr>
      </w:pPr>
      <w:r w:rsidRPr="007610A9">
        <w:rPr>
          <w:sz w:val="22"/>
          <w:szCs w:val="22"/>
        </w:rPr>
        <w:t xml:space="preserve">za nieprzystąpienie przez Zamawiającego do odbiorów robót zgłoszonych do odbioru przez Wykonawcę w terminach określonych Umową w wysokości </w:t>
      </w:r>
      <w:r w:rsidR="002973E5" w:rsidRPr="007610A9">
        <w:rPr>
          <w:sz w:val="22"/>
          <w:szCs w:val="22"/>
        </w:rPr>
        <w:t xml:space="preserve">1 000,00 </w:t>
      </w:r>
      <w:r w:rsidRPr="007610A9">
        <w:rPr>
          <w:sz w:val="22"/>
          <w:szCs w:val="22"/>
        </w:rPr>
        <w:t>zł za każdy rozpoczęty dzień zwłoki.</w:t>
      </w:r>
    </w:p>
    <w:p w:rsidR="00D43E33" w:rsidRPr="007610A9" w:rsidRDefault="00D43E33" w:rsidP="00DC69FB">
      <w:pPr>
        <w:numPr>
          <w:ilvl w:val="0"/>
          <w:numId w:val="59"/>
        </w:numPr>
        <w:jc w:val="both"/>
        <w:rPr>
          <w:sz w:val="22"/>
          <w:szCs w:val="22"/>
        </w:rPr>
      </w:pPr>
      <w:r w:rsidRPr="007610A9">
        <w:rPr>
          <w:sz w:val="22"/>
          <w:szCs w:val="22"/>
        </w:rPr>
        <w:t>Limit kar umownych</w:t>
      </w:r>
      <w:r w:rsidR="00DB1789" w:rsidRPr="007610A9">
        <w:rPr>
          <w:sz w:val="22"/>
          <w:szCs w:val="22"/>
        </w:rPr>
        <w:t xml:space="preserve"> (łączną maksymalną wysokość kar umownych,)</w:t>
      </w:r>
      <w:r w:rsidRPr="007610A9">
        <w:rPr>
          <w:sz w:val="22"/>
          <w:szCs w:val="22"/>
        </w:rPr>
        <w:t xml:space="preserve">, jakich Wykonawca może żądać od Zamawiającego z wszystkich tytułów przewidzianych w niniejszej Umowie, wynosi </w:t>
      </w:r>
      <w:r w:rsidR="00FC4022" w:rsidRPr="007610A9">
        <w:rPr>
          <w:sz w:val="22"/>
          <w:szCs w:val="22"/>
        </w:rPr>
        <w:t>10</w:t>
      </w:r>
      <w:r w:rsidRPr="007610A9">
        <w:rPr>
          <w:sz w:val="22"/>
          <w:szCs w:val="22"/>
        </w:rPr>
        <w:t xml:space="preserve">%  </w:t>
      </w:r>
      <w:r w:rsidR="00DB1789" w:rsidRPr="007610A9">
        <w:rPr>
          <w:sz w:val="22"/>
          <w:szCs w:val="22"/>
        </w:rPr>
        <w:t>wynagrodzenia brutto wykonawcy określonego w § 25 ust. 1.</w:t>
      </w:r>
      <w:r w:rsidRPr="007610A9">
        <w:rPr>
          <w:sz w:val="22"/>
          <w:szCs w:val="22"/>
        </w:rPr>
        <w:t>Umowy.</w:t>
      </w:r>
    </w:p>
    <w:p w:rsidR="00D43E33" w:rsidRPr="007610A9" w:rsidRDefault="00D43E33" w:rsidP="00DC69FB">
      <w:pPr>
        <w:numPr>
          <w:ilvl w:val="0"/>
          <w:numId w:val="59"/>
        </w:numPr>
        <w:jc w:val="both"/>
        <w:rPr>
          <w:sz w:val="22"/>
          <w:szCs w:val="22"/>
        </w:rPr>
      </w:pPr>
      <w:r w:rsidRPr="007610A9">
        <w:rPr>
          <w:sz w:val="22"/>
          <w:szCs w:val="22"/>
        </w:rPr>
        <w:t xml:space="preserve">Jeżeli kara umowna z któregokolwiek tytułu wymienionego w </w:t>
      </w:r>
      <w:r w:rsidR="002770AC" w:rsidRPr="007610A9">
        <w:rPr>
          <w:sz w:val="22"/>
          <w:szCs w:val="22"/>
        </w:rPr>
        <w:t>ust. 1</w:t>
      </w:r>
      <w:r w:rsidRPr="007610A9">
        <w:rPr>
          <w:sz w:val="22"/>
          <w:szCs w:val="22"/>
        </w:rPr>
        <w:t xml:space="preserve"> nie pokrywa poniesionej szkody, to Wykonawca może dochodzić odszkodowania uzupełniającego, na zasadach ogólnych określonych przepisami Kodeksu cywilnego. </w:t>
      </w:r>
    </w:p>
    <w:p w:rsidR="00D43E33" w:rsidRPr="007610A9" w:rsidRDefault="00D43E33" w:rsidP="00DC69FB">
      <w:pPr>
        <w:numPr>
          <w:ilvl w:val="0"/>
          <w:numId w:val="59"/>
        </w:numPr>
        <w:jc w:val="both"/>
        <w:rPr>
          <w:sz w:val="22"/>
          <w:szCs w:val="22"/>
        </w:rPr>
      </w:pPr>
      <w:r w:rsidRPr="007610A9">
        <w:rPr>
          <w:sz w:val="22"/>
          <w:szCs w:val="22"/>
        </w:rPr>
        <w:t>Kara umowna z tytułu zwłoki przysługuje za każdy rozpoczęty dzień zwłoki i jest wymagalna od dnia następnego po upływie terminu jej zapłaty.</w:t>
      </w:r>
    </w:p>
    <w:p w:rsidR="00D43E33" w:rsidRPr="007610A9" w:rsidRDefault="00D43E33" w:rsidP="00DC69FB">
      <w:pPr>
        <w:numPr>
          <w:ilvl w:val="0"/>
          <w:numId w:val="59"/>
        </w:numPr>
        <w:jc w:val="both"/>
        <w:rPr>
          <w:sz w:val="22"/>
          <w:szCs w:val="22"/>
        </w:rPr>
      </w:pPr>
      <w:r w:rsidRPr="007610A9">
        <w:rPr>
          <w:sz w:val="22"/>
          <w:szCs w:val="22"/>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6E7EAE" w:rsidRPr="007610A9" w:rsidRDefault="00D43E33" w:rsidP="00DC69FB">
      <w:pPr>
        <w:numPr>
          <w:ilvl w:val="0"/>
          <w:numId w:val="59"/>
        </w:numPr>
        <w:jc w:val="both"/>
        <w:rPr>
          <w:sz w:val="22"/>
          <w:szCs w:val="22"/>
        </w:rPr>
      </w:pPr>
      <w:r w:rsidRPr="007610A9">
        <w:rPr>
          <w:sz w:val="22"/>
          <w:szCs w:val="22"/>
        </w:rPr>
        <w:t xml:space="preserve">Zapłata kary przez Wykonawcę nie zwalnia Wykonawcy z obowiązku ukończenia robót lub jakichkolwiek </w:t>
      </w:r>
      <w:r w:rsidR="00886981" w:rsidRPr="007610A9">
        <w:rPr>
          <w:sz w:val="22"/>
          <w:szCs w:val="22"/>
        </w:rPr>
        <w:t>innych obowiązków</w:t>
      </w:r>
      <w:r w:rsidRPr="007610A9">
        <w:rPr>
          <w:sz w:val="22"/>
          <w:szCs w:val="22"/>
        </w:rPr>
        <w:t xml:space="preserve"> i zobowiązań wynikających z Umowy.</w:t>
      </w:r>
    </w:p>
    <w:p w:rsidR="0003054D" w:rsidRPr="007610A9" w:rsidRDefault="0003054D" w:rsidP="002770AC">
      <w:pPr>
        <w:jc w:val="both"/>
        <w:rPr>
          <w:b/>
          <w:sz w:val="22"/>
          <w:szCs w:val="22"/>
        </w:rPr>
      </w:pPr>
    </w:p>
    <w:p w:rsidR="0003054D" w:rsidRPr="007610A9" w:rsidRDefault="0003054D" w:rsidP="0003054D">
      <w:pPr>
        <w:rPr>
          <w:b/>
          <w:sz w:val="22"/>
          <w:szCs w:val="22"/>
        </w:rPr>
      </w:pPr>
      <w:r w:rsidRPr="007610A9">
        <w:rPr>
          <w:b/>
          <w:sz w:val="22"/>
          <w:szCs w:val="22"/>
        </w:rPr>
        <w:t xml:space="preserve">§ </w:t>
      </w:r>
      <w:r w:rsidR="00D43E33" w:rsidRPr="007610A9">
        <w:rPr>
          <w:b/>
          <w:sz w:val="22"/>
          <w:szCs w:val="22"/>
        </w:rPr>
        <w:t>3</w:t>
      </w:r>
      <w:r w:rsidR="00ED621B" w:rsidRPr="007610A9">
        <w:rPr>
          <w:b/>
          <w:sz w:val="22"/>
          <w:szCs w:val="22"/>
        </w:rPr>
        <w:t>5</w:t>
      </w:r>
      <w:r w:rsidRPr="007610A9">
        <w:rPr>
          <w:b/>
          <w:sz w:val="22"/>
          <w:szCs w:val="22"/>
        </w:rPr>
        <w:t>.</w:t>
      </w:r>
    </w:p>
    <w:p w:rsidR="0003054D" w:rsidRPr="007610A9" w:rsidRDefault="0003054D" w:rsidP="0003054D">
      <w:pPr>
        <w:rPr>
          <w:b/>
          <w:sz w:val="22"/>
          <w:szCs w:val="22"/>
        </w:rPr>
      </w:pPr>
      <w:r w:rsidRPr="007610A9">
        <w:rPr>
          <w:b/>
          <w:sz w:val="22"/>
          <w:szCs w:val="22"/>
        </w:rPr>
        <w:t>ODSTĄPIENIE OD UMOWY PRZEZ ZAMAWIAJĄCEGO.</w:t>
      </w:r>
    </w:p>
    <w:p w:rsidR="002770AC" w:rsidRPr="007610A9" w:rsidRDefault="002770AC" w:rsidP="00DC69FB">
      <w:pPr>
        <w:numPr>
          <w:ilvl w:val="0"/>
          <w:numId w:val="62"/>
        </w:numPr>
        <w:jc w:val="both"/>
        <w:rPr>
          <w:sz w:val="22"/>
          <w:szCs w:val="22"/>
        </w:rPr>
      </w:pPr>
      <w:r w:rsidRPr="007610A9">
        <w:rPr>
          <w:sz w:val="22"/>
          <w:szCs w:val="22"/>
        </w:rPr>
        <w:t xml:space="preserve">Zamawiający jest uprawniony do odstąpienia od Umowy w terminie </w:t>
      </w:r>
      <w:r w:rsidR="00FC4022" w:rsidRPr="007610A9">
        <w:rPr>
          <w:sz w:val="22"/>
          <w:szCs w:val="22"/>
        </w:rPr>
        <w:t xml:space="preserve">14 </w:t>
      </w:r>
      <w:r w:rsidRPr="007610A9">
        <w:rPr>
          <w:sz w:val="22"/>
          <w:szCs w:val="22"/>
        </w:rPr>
        <w:t>dni od dnia uzyskania przez niego wiedzy o okoliczności uzasadniającej odstąpienie, jeżeli Wykonawca:</w:t>
      </w:r>
    </w:p>
    <w:p w:rsidR="002770AC" w:rsidRPr="007610A9" w:rsidRDefault="002770AC" w:rsidP="00DC69FB">
      <w:pPr>
        <w:numPr>
          <w:ilvl w:val="0"/>
          <w:numId w:val="63"/>
        </w:numPr>
        <w:jc w:val="both"/>
        <w:rPr>
          <w:sz w:val="22"/>
          <w:szCs w:val="22"/>
        </w:rPr>
      </w:pPr>
      <w:r w:rsidRPr="007610A9">
        <w:rPr>
          <w:sz w:val="22"/>
          <w:szCs w:val="22"/>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rsidR="00EC7483" w:rsidRPr="007610A9" w:rsidRDefault="00EC7483" w:rsidP="00DC69FB">
      <w:pPr>
        <w:numPr>
          <w:ilvl w:val="0"/>
          <w:numId w:val="63"/>
        </w:numPr>
        <w:jc w:val="both"/>
        <w:rPr>
          <w:sz w:val="22"/>
          <w:szCs w:val="22"/>
        </w:rPr>
      </w:pPr>
      <w:r w:rsidRPr="007610A9">
        <w:rPr>
          <w:sz w:val="22"/>
          <w:szCs w:val="22"/>
        </w:rPr>
        <w:t>z przyczyn zawinionych nie przystąpił do odbioru Terenu budowy albo nie rozpoczął robót albo pozostaje w zwłoce z realizacją robót tak dalece, że wątpliwe jest dochowanie Terminu zakończenia robót</w:t>
      </w:r>
      <w:r w:rsidR="006E57D5" w:rsidRPr="007610A9">
        <w:rPr>
          <w:sz w:val="22"/>
          <w:szCs w:val="22"/>
        </w:rPr>
        <w:t>,</w:t>
      </w:r>
    </w:p>
    <w:p w:rsidR="002770AC" w:rsidRPr="007610A9" w:rsidRDefault="002770AC" w:rsidP="00DC69FB">
      <w:pPr>
        <w:numPr>
          <w:ilvl w:val="0"/>
          <w:numId w:val="63"/>
        </w:numPr>
        <w:jc w:val="both"/>
        <w:rPr>
          <w:sz w:val="22"/>
          <w:szCs w:val="22"/>
        </w:rPr>
      </w:pPr>
      <w:r w:rsidRPr="007610A9">
        <w:rPr>
          <w:sz w:val="22"/>
          <w:szCs w:val="22"/>
        </w:rPr>
        <w:t xml:space="preserve">bez uzasadnionej przyczyny przerwał wykonywanie robót na okres dłuższy niż </w:t>
      </w:r>
      <w:r w:rsidR="00DB0E50" w:rsidRPr="007610A9">
        <w:rPr>
          <w:sz w:val="22"/>
          <w:szCs w:val="22"/>
        </w:rPr>
        <w:t xml:space="preserve">5 </w:t>
      </w:r>
      <w:r w:rsidRPr="007610A9">
        <w:rPr>
          <w:sz w:val="22"/>
          <w:szCs w:val="22"/>
        </w:rPr>
        <w:t>dni robocze i pomimo dodatkowego pisemnego wezwania Zamawiającego nie podjął ich w okresie</w:t>
      </w:r>
      <w:r w:rsidR="00DB0E50" w:rsidRPr="007610A9">
        <w:rPr>
          <w:sz w:val="22"/>
          <w:szCs w:val="22"/>
        </w:rPr>
        <w:t xml:space="preserve"> 5</w:t>
      </w:r>
      <w:r w:rsidRPr="007610A9">
        <w:rPr>
          <w:sz w:val="22"/>
          <w:szCs w:val="22"/>
        </w:rPr>
        <w:t xml:space="preserve"> dni roboczych od dnia doręczenia Wykonawcy dodatkowego wezwania,</w:t>
      </w:r>
    </w:p>
    <w:p w:rsidR="00EC7483" w:rsidRPr="007610A9" w:rsidRDefault="00EC7483" w:rsidP="00DC69FB">
      <w:pPr>
        <w:numPr>
          <w:ilvl w:val="0"/>
          <w:numId w:val="63"/>
        </w:numPr>
        <w:jc w:val="both"/>
        <w:rPr>
          <w:sz w:val="22"/>
          <w:szCs w:val="22"/>
        </w:rPr>
      </w:pPr>
      <w:r w:rsidRPr="007610A9">
        <w:rPr>
          <w:sz w:val="22"/>
          <w:szCs w:val="22"/>
        </w:rPr>
        <w:t>wykonuje roboty wadliwie, niezgodnie z warunkami</w:t>
      </w:r>
      <w:r w:rsidR="00E62B36" w:rsidRPr="007610A9">
        <w:rPr>
          <w:sz w:val="22"/>
          <w:szCs w:val="22"/>
        </w:rPr>
        <w:t xml:space="preserve"> postępowania o zamówienie publiczne</w:t>
      </w:r>
      <w:r w:rsidRPr="007610A9">
        <w:rPr>
          <w:sz w:val="22"/>
          <w:szCs w:val="22"/>
        </w:rPr>
        <w:t>, stosuje materiały niezgodne z wymaganiami</w:t>
      </w:r>
      <w:r w:rsidR="006E57D5" w:rsidRPr="007610A9">
        <w:rPr>
          <w:sz w:val="22"/>
          <w:szCs w:val="22"/>
        </w:rPr>
        <w:t>, o których mowa w § 22 Umowy</w:t>
      </w:r>
      <w:r w:rsidRPr="007610A9">
        <w:rPr>
          <w:sz w:val="22"/>
          <w:szCs w:val="22"/>
        </w:rPr>
        <w:t xml:space="preserve"> oraz nie reaguje na polecania Zamawiającego</w:t>
      </w:r>
      <w:r w:rsidR="006E57D5" w:rsidRPr="007610A9">
        <w:rPr>
          <w:sz w:val="22"/>
          <w:szCs w:val="22"/>
        </w:rPr>
        <w:t>,</w:t>
      </w:r>
    </w:p>
    <w:p w:rsidR="006E57D5" w:rsidRPr="007610A9" w:rsidRDefault="006E57D5" w:rsidP="00DC69FB">
      <w:pPr>
        <w:numPr>
          <w:ilvl w:val="0"/>
          <w:numId w:val="63"/>
        </w:numPr>
        <w:jc w:val="both"/>
        <w:rPr>
          <w:sz w:val="22"/>
          <w:szCs w:val="22"/>
        </w:rPr>
      </w:pPr>
      <w:r w:rsidRPr="007610A9">
        <w:rPr>
          <w:sz w:val="22"/>
          <w:szCs w:val="22"/>
        </w:rPr>
        <w:t>w trakcie realizacji umowy nie odnowi polisy lub innego dokumentu, zgodnie z § 16 ust. 5 Umowy,</w:t>
      </w:r>
    </w:p>
    <w:p w:rsidR="006E57D5" w:rsidRPr="007610A9" w:rsidRDefault="002770AC" w:rsidP="00DC69FB">
      <w:pPr>
        <w:numPr>
          <w:ilvl w:val="0"/>
          <w:numId w:val="63"/>
        </w:numPr>
        <w:jc w:val="both"/>
        <w:rPr>
          <w:sz w:val="22"/>
          <w:szCs w:val="22"/>
        </w:rPr>
      </w:pPr>
      <w:r w:rsidRPr="007610A9">
        <w:rPr>
          <w:sz w:val="22"/>
          <w:szCs w:val="22"/>
        </w:rPr>
        <w:t>nie realizuje zaakceptowanego przez Zamawiającego Programu naprawczego, pomimo pisemnego wezwania do realizacji jego postanowień,</w:t>
      </w:r>
    </w:p>
    <w:p w:rsidR="002770AC" w:rsidRPr="007610A9" w:rsidRDefault="002770AC" w:rsidP="00DC69FB">
      <w:pPr>
        <w:numPr>
          <w:ilvl w:val="0"/>
          <w:numId w:val="63"/>
        </w:numPr>
        <w:jc w:val="both"/>
        <w:rPr>
          <w:sz w:val="22"/>
          <w:szCs w:val="22"/>
        </w:rPr>
      </w:pPr>
      <w:r w:rsidRPr="007610A9">
        <w:rPr>
          <w:sz w:val="22"/>
          <w:szCs w:val="22"/>
        </w:rPr>
        <w:t>podzleca całość robót lub dokonuje cesji Umowy, jej części bez zgody Zamawiającego,</w:t>
      </w:r>
    </w:p>
    <w:p w:rsidR="002770AC" w:rsidRPr="007610A9" w:rsidRDefault="002770AC" w:rsidP="00DC69FB">
      <w:pPr>
        <w:numPr>
          <w:ilvl w:val="0"/>
          <w:numId w:val="63"/>
        </w:numPr>
        <w:jc w:val="both"/>
        <w:rPr>
          <w:sz w:val="22"/>
          <w:szCs w:val="22"/>
        </w:rPr>
      </w:pPr>
      <w:r w:rsidRPr="007610A9">
        <w:rPr>
          <w:sz w:val="22"/>
          <w:szCs w:val="22"/>
        </w:rPr>
        <w:t>podzleca jakąkolwiek część przedmiotu Umowy, co do której Zamawiający nałożył obowiązek wykonania przez Wykonawcę własnymi siłami, z zastrzeżeniem podzlecania  ….. (podmiot trzeci);</w:t>
      </w:r>
    </w:p>
    <w:p w:rsidR="002770AC" w:rsidRPr="007610A9" w:rsidRDefault="002770AC" w:rsidP="00DC69FB">
      <w:pPr>
        <w:numPr>
          <w:ilvl w:val="0"/>
          <w:numId w:val="63"/>
        </w:numPr>
        <w:jc w:val="both"/>
        <w:rPr>
          <w:sz w:val="22"/>
          <w:szCs w:val="22"/>
        </w:rPr>
      </w:pPr>
      <w:r w:rsidRPr="007610A9">
        <w:rPr>
          <w:sz w:val="22"/>
          <w:szCs w:val="22"/>
        </w:rPr>
        <w:t>w razie konieczności:</w:t>
      </w:r>
    </w:p>
    <w:p w:rsidR="002770AC" w:rsidRPr="007610A9" w:rsidRDefault="002770AC" w:rsidP="00DC69FB">
      <w:pPr>
        <w:numPr>
          <w:ilvl w:val="0"/>
          <w:numId w:val="64"/>
        </w:numPr>
        <w:jc w:val="both"/>
        <w:rPr>
          <w:sz w:val="22"/>
          <w:szCs w:val="22"/>
        </w:rPr>
      </w:pPr>
      <w:r w:rsidRPr="007610A9">
        <w:rPr>
          <w:sz w:val="22"/>
          <w:szCs w:val="22"/>
        </w:rPr>
        <w:t xml:space="preserve"> </w:t>
      </w:r>
      <w:r w:rsidR="002973E5" w:rsidRPr="007610A9">
        <w:rPr>
          <w:sz w:val="22"/>
          <w:szCs w:val="22"/>
        </w:rPr>
        <w:t>3</w:t>
      </w:r>
      <w:r w:rsidRPr="007610A9">
        <w:rPr>
          <w:sz w:val="22"/>
          <w:szCs w:val="22"/>
        </w:rPr>
        <w:t>– krotnego dokonywania bezpośredniej zapłaty przez Zamawiającego lub</w:t>
      </w:r>
    </w:p>
    <w:p w:rsidR="00D17B5B" w:rsidRPr="007610A9" w:rsidRDefault="002770AC" w:rsidP="00DC69FB">
      <w:pPr>
        <w:numPr>
          <w:ilvl w:val="0"/>
          <w:numId w:val="64"/>
        </w:numPr>
        <w:jc w:val="both"/>
        <w:rPr>
          <w:sz w:val="22"/>
          <w:szCs w:val="22"/>
        </w:rPr>
      </w:pPr>
      <w:r w:rsidRPr="007610A9">
        <w:rPr>
          <w:sz w:val="22"/>
          <w:szCs w:val="22"/>
        </w:rPr>
        <w:t>konieczności dokonania bezpośrednich płatności na sumę większą niż 5% wartości Umowy, Podwykonawcy lub dalszemu Podwykonawcy.</w:t>
      </w:r>
    </w:p>
    <w:p w:rsidR="002770AC" w:rsidRPr="007610A9" w:rsidRDefault="002770AC" w:rsidP="00DC69FB">
      <w:pPr>
        <w:numPr>
          <w:ilvl w:val="0"/>
          <w:numId w:val="62"/>
        </w:numPr>
        <w:jc w:val="both"/>
        <w:rPr>
          <w:sz w:val="22"/>
          <w:szCs w:val="22"/>
        </w:rPr>
      </w:pPr>
      <w:r w:rsidRPr="007610A9">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rsidR="00DB1789" w:rsidRPr="007610A9" w:rsidRDefault="00DB1789" w:rsidP="00DC69FB">
      <w:pPr>
        <w:numPr>
          <w:ilvl w:val="0"/>
          <w:numId w:val="62"/>
        </w:numPr>
        <w:jc w:val="both"/>
        <w:rPr>
          <w:sz w:val="22"/>
          <w:szCs w:val="22"/>
        </w:rPr>
      </w:pPr>
      <w:r w:rsidRPr="007610A9">
        <w:rPr>
          <w:sz w:val="22"/>
          <w:szCs w:val="22"/>
        </w:rPr>
        <w:t xml:space="preserve">Odstąpienia od umowy przez Zamawiającego może nastąpić w terminie do </w:t>
      </w:r>
      <w:r w:rsidR="00687908" w:rsidRPr="007610A9">
        <w:rPr>
          <w:sz w:val="22"/>
          <w:szCs w:val="22"/>
        </w:rPr>
        <w:t xml:space="preserve">14 </w:t>
      </w:r>
      <w:r w:rsidRPr="007610A9">
        <w:rPr>
          <w:sz w:val="22"/>
          <w:szCs w:val="22"/>
        </w:rPr>
        <w:t>dni od powzięcia wiadomości przez Zamawiającego o przyczynie uprawniającej do odstąpienia.</w:t>
      </w:r>
    </w:p>
    <w:p w:rsidR="002770AC" w:rsidRPr="007610A9" w:rsidRDefault="002770AC" w:rsidP="00DC69FB">
      <w:pPr>
        <w:numPr>
          <w:ilvl w:val="0"/>
          <w:numId w:val="62"/>
        </w:numPr>
        <w:jc w:val="both"/>
        <w:rPr>
          <w:sz w:val="22"/>
          <w:szCs w:val="22"/>
        </w:rPr>
      </w:pPr>
      <w:r w:rsidRPr="007610A9">
        <w:rPr>
          <w:sz w:val="22"/>
          <w:szCs w:val="22"/>
        </w:rPr>
        <w:t>Wykonawca udziela rękojmi i gwarancji jakości w zakresie określonym w Umowie na część zobowiązania wykonaną przed odstąpieniem od Umowy.</w:t>
      </w:r>
    </w:p>
    <w:p w:rsidR="00EC7483" w:rsidRPr="007610A9" w:rsidRDefault="002770AC" w:rsidP="00DC69FB">
      <w:pPr>
        <w:numPr>
          <w:ilvl w:val="0"/>
          <w:numId w:val="62"/>
        </w:numPr>
        <w:jc w:val="both"/>
        <w:rPr>
          <w:sz w:val="22"/>
          <w:szCs w:val="22"/>
        </w:rPr>
      </w:pPr>
      <w:r w:rsidRPr="007610A9">
        <w:rPr>
          <w:sz w:val="22"/>
          <w:szCs w:val="22"/>
        </w:rPr>
        <w:t>Odstąpienie od Umowy następuje za pośrednictwem listu poleconego za potwierdzeniem odbioru lub w formie pisma złożonego w siedzibie Wykonawcy za pokwitowaniem, z chwilą otrzymania oświadczenia o odstąpieniu przez Wykonawcę.</w:t>
      </w:r>
    </w:p>
    <w:p w:rsidR="0003054D" w:rsidRPr="007610A9" w:rsidRDefault="0003054D" w:rsidP="00DE3134">
      <w:pPr>
        <w:jc w:val="both"/>
        <w:rPr>
          <w:b/>
          <w:sz w:val="22"/>
          <w:szCs w:val="22"/>
        </w:rPr>
      </w:pPr>
    </w:p>
    <w:p w:rsidR="0003054D" w:rsidRPr="007610A9" w:rsidRDefault="0003054D" w:rsidP="0003054D">
      <w:pPr>
        <w:rPr>
          <w:b/>
          <w:sz w:val="22"/>
          <w:szCs w:val="22"/>
        </w:rPr>
      </w:pPr>
      <w:r w:rsidRPr="007610A9">
        <w:rPr>
          <w:b/>
          <w:sz w:val="22"/>
          <w:szCs w:val="22"/>
        </w:rPr>
        <w:t xml:space="preserve">§ </w:t>
      </w:r>
      <w:r w:rsidR="00D43E33" w:rsidRPr="007610A9">
        <w:rPr>
          <w:b/>
          <w:sz w:val="22"/>
          <w:szCs w:val="22"/>
        </w:rPr>
        <w:t>3</w:t>
      </w:r>
      <w:r w:rsidR="00ED621B" w:rsidRPr="007610A9">
        <w:rPr>
          <w:b/>
          <w:sz w:val="22"/>
          <w:szCs w:val="22"/>
        </w:rPr>
        <w:t>6</w:t>
      </w:r>
      <w:r w:rsidRPr="007610A9">
        <w:rPr>
          <w:b/>
          <w:sz w:val="22"/>
          <w:szCs w:val="22"/>
        </w:rPr>
        <w:t>.</w:t>
      </w:r>
    </w:p>
    <w:p w:rsidR="0003054D" w:rsidRPr="007610A9" w:rsidRDefault="0003054D" w:rsidP="0003054D">
      <w:pPr>
        <w:rPr>
          <w:b/>
          <w:sz w:val="22"/>
          <w:szCs w:val="22"/>
        </w:rPr>
      </w:pPr>
      <w:r w:rsidRPr="007610A9">
        <w:rPr>
          <w:b/>
          <w:sz w:val="22"/>
          <w:szCs w:val="22"/>
        </w:rPr>
        <w:t>ODSTĄPIENIE OD UMOWY PRZEZ WYKONAWCĘ.</w:t>
      </w:r>
    </w:p>
    <w:p w:rsidR="00B878D1" w:rsidRPr="007610A9" w:rsidRDefault="00B878D1" w:rsidP="00DC69FB">
      <w:pPr>
        <w:numPr>
          <w:ilvl w:val="0"/>
          <w:numId w:val="65"/>
        </w:numPr>
        <w:jc w:val="both"/>
        <w:rPr>
          <w:sz w:val="22"/>
          <w:szCs w:val="22"/>
        </w:rPr>
      </w:pPr>
      <w:r w:rsidRPr="007610A9">
        <w:rPr>
          <w:sz w:val="22"/>
          <w:szCs w:val="22"/>
        </w:rPr>
        <w:t xml:space="preserve">Wykonawca będzie uprawniony do odstąpienia od Umowy w terminie </w:t>
      </w:r>
      <w:r w:rsidR="00FC4022" w:rsidRPr="007610A9">
        <w:rPr>
          <w:sz w:val="22"/>
          <w:szCs w:val="22"/>
        </w:rPr>
        <w:t xml:space="preserve">14 </w:t>
      </w:r>
      <w:r w:rsidRPr="007610A9">
        <w:rPr>
          <w:sz w:val="22"/>
          <w:szCs w:val="22"/>
        </w:rPr>
        <w:t>dni od dnia pozyskania wiedzy o powstaniu okoliczności uzasadniającej odstąpienie, w przypadku, gdy:</w:t>
      </w:r>
    </w:p>
    <w:p w:rsidR="00B878D1" w:rsidRPr="007610A9" w:rsidRDefault="00B878D1" w:rsidP="00DC69FB">
      <w:pPr>
        <w:numPr>
          <w:ilvl w:val="0"/>
          <w:numId w:val="66"/>
        </w:numPr>
        <w:jc w:val="both"/>
        <w:rPr>
          <w:sz w:val="22"/>
          <w:szCs w:val="22"/>
        </w:rPr>
      </w:pPr>
      <w:r w:rsidRPr="007610A9">
        <w:rPr>
          <w:sz w:val="22"/>
          <w:szCs w:val="22"/>
        </w:rPr>
        <w:lastRenderedPageBreak/>
        <w:t xml:space="preserve">zwłoka Zamawiającego w przekazaniu Dokumentacji projektowej lub Terenu </w:t>
      </w:r>
      <w:r w:rsidR="00F22CBA" w:rsidRPr="007610A9">
        <w:rPr>
          <w:sz w:val="22"/>
          <w:szCs w:val="22"/>
        </w:rPr>
        <w:t>budowy, przekracza</w:t>
      </w:r>
      <w:r w:rsidR="00DB0E50" w:rsidRPr="007610A9">
        <w:rPr>
          <w:sz w:val="22"/>
          <w:szCs w:val="22"/>
        </w:rPr>
        <w:t xml:space="preserve"> 14</w:t>
      </w:r>
      <w:r w:rsidRPr="007610A9">
        <w:rPr>
          <w:sz w:val="22"/>
          <w:szCs w:val="22"/>
        </w:rPr>
        <w:t xml:space="preserve"> dni;</w:t>
      </w:r>
    </w:p>
    <w:p w:rsidR="00B878D1" w:rsidRPr="007610A9" w:rsidRDefault="00B878D1" w:rsidP="00DC69FB">
      <w:pPr>
        <w:numPr>
          <w:ilvl w:val="0"/>
          <w:numId w:val="66"/>
        </w:numPr>
        <w:jc w:val="both"/>
        <w:rPr>
          <w:sz w:val="22"/>
          <w:szCs w:val="22"/>
        </w:rPr>
      </w:pPr>
      <w:r w:rsidRPr="007610A9">
        <w:rPr>
          <w:sz w:val="22"/>
          <w:szCs w:val="22"/>
        </w:rPr>
        <w:t>zwłoka Zamawiającego w podpisaniu protokołu odbioru przekracza</w:t>
      </w:r>
      <w:r w:rsidR="00DB0E50" w:rsidRPr="007610A9">
        <w:rPr>
          <w:sz w:val="22"/>
          <w:szCs w:val="22"/>
        </w:rPr>
        <w:t xml:space="preserve"> 14</w:t>
      </w:r>
      <w:r w:rsidRPr="007610A9">
        <w:rPr>
          <w:sz w:val="22"/>
          <w:szCs w:val="22"/>
        </w:rPr>
        <w:t xml:space="preserve"> dni;</w:t>
      </w:r>
    </w:p>
    <w:p w:rsidR="00B878D1" w:rsidRPr="007610A9" w:rsidRDefault="00B878D1" w:rsidP="00DC69FB">
      <w:pPr>
        <w:numPr>
          <w:ilvl w:val="0"/>
          <w:numId w:val="66"/>
        </w:numPr>
        <w:jc w:val="both"/>
        <w:rPr>
          <w:sz w:val="22"/>
          <w:szCs w:val="22"/>
        </w:rPr>
      </w:pPr>
      <w:r w:rsidRPr="007610A9">
        <w:rPr>
          <w:sz w:val="22"/>
          <w:szCs w:val="22"/>
        </w:rPr>
        <w:t xml:space="preserve">Wykonawca nie otrzyma kwoty należnej według protokołu odbioru i załączonego do niego zestawienia wartości wykonanych robót w terminie </w:t>
      </w:r>
      <w:r w:rsidR="00DB0E50" w:rsidRPr="007610A9">
        <w:rPr>
          <w:sz w:val="22"/>
          <w:szCs w:val="22"/>
        </w:rPr>
        <w:t>30</w:t>
      </w:r>
      <w:r w:rsidRPr="007610A9">
        <w:rPr>
          <w:sz w:val="22"/>
          <w:szCs w:val="22"/>
        </w:rPr>
        <w:t xml:space="preserve"> dni od upływu terminu płatności, z wyjątkiem </w:t>
      </w:r>
      <w:r w:rsidR="00687908" w:rsidRPr="007610A9">
        <w:rPr>
          <w:sz w:val="22"/>
          <w:szCs w:val="22"/>
        </w:rPr>
        <w:t xml:space="preserve">przypadku </w:t>
      </w:r>
      <w:r w:rsidRPr="007610A9">
        <w:rPr>
          <w:sz w:val="22"/>
          <w:szCs w:val="22"/>
        </w:rPr>
        <w:t xml:space="preserve">na skutek polecenia Inspektora nadzoru inwestorskiego działającego w imieniu Zamawiającego dokonanego wpisem do Dziennika budowy przerwa lub opóźnienie w wykonywaniu robót trwa dłużej niż </w:t>
      </w:r>
      <w:r w:rsidR="00DB0E50" w:rsidRPr="007610A9">
        <w:rPr>
          <w:sz w:val="22"/>
          <w:szCs w:val="22"/>
        </w:rPr>
        <w:t>30</w:t>
      </w:r>
      <w:r w:rsidRPr="007610A9">
        <w:rPr>
          <w:sz w:val="22"/>
          <w:szCs w:val="22"/>
        </w:rPr>
        <w:t xml:space="preserve"> dni, bez należytego uzasadnienia.</w:t>
      </w:r>
    </w:p>
    <w:p w:rsidR="00A454AB" w:rsidRPr="007610A9" w:rsidRDefault="00B878D1" w:rsidP="00DC69FB">
      <w:pPr>
        <w:numPr>
          <w:ilvl w:val="0"/>
          <w:numId w:val="65"/>
        </w:numPr>
        <w:jc w:val="both"/>
        <w:rPr>
          <w:b/>
          <w:sz w:val="22"/>
          <w:szCs w:val="22"/>
        </w:rPr>
      </w:pPr>
      <w:r w:rsidRPr="007610A9">
        <w:rPr>
          <w:sz w:val="22"/>
          <w:szCs w:val="22"/>
        </w:rPr>
        <w:t>Odstąpienie od Umowy następuje za pośrednictwem listu poleconego za potwierdzeniem odbioru lub w formie pisma złożonego w siedzibie Zamawiającego za pokwitowaniem, z chwilą otrzymania oświadczenia o odstąpieniu przez Zamawiającego.</w:t>
      </w:r>
    </w:p>
    <w:p w:rsidR="00841A2A" w:rsidRPr="007610A9" w:rsidRDefault="00841A2A" w:rsidP="00DC69FB">
      <w:pPr>
        <w:numPr>
          <w:ilvl w:val="0"/>
          <w:numId w:val="65"/>
        </w:numPr>
        <w:jc w:val="both"/>
        <w:rPr>
          <w:sz w:val="22"/>
          <w:szCs w:val="22"/>
        </w:rPr>
      </w:pPr>
      <w:r w:rsidRPr="007610A9">
        <w:rPr>
          <w:sz w:val="22"/>
          <w:szCs w:val="22"/>
        </w:rPr>
        <w:t>Odstąpienia od umowy przez Wykonawcę może nastąpić w terminie do</w:t>
      </w:r>
      <w:r w:rsidR="00687908" w:rsidRPr="007610A9">
        <w:rPr>
          <w:sz w:val="22"/>
          <w:szCs w:val="22"/>
        </w:rPr>
        <w:t>14</w:t>
      </w:r>
      <w:r w:rsidRPr="007610A9">
        <w:rPr>
          <w:sz w:val="22"/>
          <w:szCs w:val="22"/>
        </w:rPr>
        <w:t xml:space="preserve"> dni od powzięcia wiadomości o przyczynie uprawniającej go do odstąpienia od umowy.</w:t>
      </w:r>
    </w:p>
    <w:p w:rsidR="006F77D7" w:rsidRPr="007610A9" w:rsidRDefault="006F77D7" w:rsidP="0003054D">
      <w:pPr>
        <w:rPr>
          <w:b/>
          <w:sz w:val="22"/>
          <w:szCs w:val="22"/>
        </w:rPr>
      </w:pPr>
    </w:p>
    <w:p w:rsidR="0003054D" w:rsidRPr="007610A9" w:rsidRDefault="0003054D" w:rsidP="0003054D">
      <w:pPr>
        <w:rPr>
          <w:b/>
          <w:sz w:val="22"/>
          <w:szCs w:val="22"/>
        </w:rPr>
      </w:pPr>
      <w:r w:rsidRPr="007610A9">
        <w:rPr>
          <w:b/>
          <w:sz w:val="22"/>
          <w:szCs w:val="22"/>
        </w:rPr>
        <w:t>§ 3</w:t>
      </w:r>
      <w:r w:rsidR="00ED621B" w:rsidRPr="007610A9">
        <w:rPr>
          <w:b/>
          <w:sz w:val="22"/>
          <w:szCs w:val="22"/>
        </w:rPr>
        <w:t>7</w:t>
      </w:r>
      <w:r w:rsidRPr="007610A9">
        <w:rPr>
          <w:b/>
          <w:sz w:val="22"/>
          <w:szCs w:val="22"/>
        </w:rPr>
        <w:t>.</w:t>
      </w:r>
    </w:p>
    <w:p w:rsidR="0003054D" w:rsidRPr="007610A9" w:rsidRDefault="0003054D" w:rsidP="0003054D">
      <w:pPr>
        <w:rPr>
          <w:b/>
          <w:sz w:val="22"/>
          <w:szCs w:val="22"/>
        </w:rPr>
      </w:pPr>
      <w:r w:rsidRPr="007610A9">
        <w:rPr>
          <w:b/>
          <w:sz w:val="22"/>
          <w:szCs w:val="22"/>
        </w:rPr>
        <w:t xml:space="preserve">OBOWIĄZKI WYKONAWCY I ZAMAWIAJĄCEGO W ZWIĄZKU </w:t>
      </w:r>
      <w:r w:rsidRPr="007610A9">
        <w:rPr>
          <w:b/>
          <w:sz w:val="22"/>
          <w:szCs w:val="22"/>
        </w:rPr>
        <w:br/>
        <w:t>Z ODSTĄPIENIEM OD UMOWY.</w:t>
      </w:r>
    </w:p>
    <w:p w:rsidR="00B878D1" w:rsidRPr="007610A9" w:rsidRDefault="00B878D1" w:rsidP="00DC69FB">
      <w:pPr>
        <w:numPr>
          <w:ilvl w:val="0"/>
          <w:numId w:val="67"/>
        </w:numPr>
        <w:jc w:val="both"/>
        <w:rPr>
          <w:sz w:val="22"/>
          <w:szCs w:val="22"/>
        </w:rPr>
      </w:pPr>
      <w:r w:rsidRPr="007610A9">
        <w:rPr>
          <w:sz w:val="22"/>
          <w:szCs w:val="22"/>
        </w:rPr>
        <w:t>W przypadku odstąpienia od Umowy przez Wykonawcę lub Zamawiającego, Wykonawca ma obowiązek:</w:t>
      </w:r>
    </w:p>
    <w:p w:rsidR="00B878D1" w:rsidRPr="007610A9" w:rsidRDefault="00B878D1" w:rsidP="00DC69FB">
      <w:pPr>
        <w:numPr>
          <w:ilvl w:val="0"/>
          <w:numId w:val="68"/>
        </w:numPr>
        <w:jc w:val="both"/>
        <w:rPr>
          <w:sz w:val="22"/>
          <w:szCs w:val="22"/>
        </w:rPr>
      </w:pPr>
      <w:r w:rsidRPr="007610A9">
        <w:rPr>
          <w:sz w:val="22"/>
          <w:szCs w:val="22"/>
        </w:rPr>
        <w:t xml:space="preserve">natychmiast wstrzymać wykonywanie robót, poza mającymi na celu ochronę życia i </w:t>
      </w:r>
      <w:r w:rsidR="00F22CBA" w:rsidRPr="007610A9">
        <w:rPr>
          <w:sz w:val="22"/>
          <w:szCs w:val="22"/>
        </w:rPr>
        <w:t>własności, i</w:t>
      </w:r>
      <w:r w:rsidRPr="007610A9">
        <w:rPr>
          <w:sz w:val="22"/>
          <w:szCs w:val="22"/>
        </w:rPr>
        <w:t xml:space="preserve"> zabezpieczyć przerwane roboty w zakresie obustronnie uzgodnionym oraz zabezpieczyć Teren budowy i opuścić go najpóźniej w terminie wskazanym przez Zamawiającego, </w:t>
      </w:r>
    </w:p>
    <w:p w:rsidR="00B878D1" w:rsidRPr="007610A9" w:rsidRDefault="00B878D1" w:rsidP="00DC69FB">
      <w:pPr>
        <w:numPr>
          <w:ilvl w:val="0"/>
          <w:numId w:val="68"/>
        </w:numPr>
        <w:jc w:val="both"/>
        <w:rPr>
          <w:sz w:val="22"/>
          <w:szCs w:val="22"/>
        </w:rPr>
      </w:pPr>
      <w:r w:rsidRPr="007610A9">
        <w:rPr>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B878D1" w:rsidRPr="007610A9" w:rsidRDefault="00B878D1" w:rsidP="00DC69FB">
      <w:pPr>
        <w:numPr>
          <w:ilvl w:val="0"/>
          <w:numId w:val="67"/>
        </w:numPr>
        <w:jc w:val="both"/>
        <w:rPr>
          <w:sz w:val="22"/>
          <w:szCs w:val="22"/>
        </w:rPr>
      </w:pPr>
      <w:r w:rsidRPr="007610A9">
        <w:rPr>
          <w:sz w:val="22"/>
          <w:szCs w:val="22"/>
        </w:rPr>
        <w:t xml:space="preserve">W terminie </w:t>
      </w:r>
      <w:r w:rsidR="00703C9D" w:rsidRPr="007610A9">
        <w:rPr>
          <w:sz w:val="22"/>
          <w:szCs w:val="22"/>
        </w:rPr>
        <w:t xml:space="preserve">7 </w:t>
      </w:r>
      <w:r w:rsidRPr="007610A9">
        <w:rPr>
          <w:sz w:val="22"/>
          <w:szCs w:val="22"/>
        </w:rPr>
        <w:t>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B878D1" w:rsidRPr="007610A9" w:rsidRDefault="00B878D1" w:rsidP="00DC69FB">
      <w:pPr>
        <w:numPr>
          <w:ilvl w:val="0"/>
          <w:numId w:val="67"/>
        </w:numPr>
        <w:jc w:val="both"/>
        <w:rPr>
          <w:sz w:val="22"/>
          <w:szCs w:val="22"/>
        </w:rPr>
      </w:pPr>
      <w:r w:rsidRPr="007610A9">
        <w:rPr>
          <w:sz w:val="22"/>
          <w:szCs w:val="22"/>
        </w:rPr>
        <w:t xml:space="preserve">Wykonawca niezwłocznie, a najpóźniej w terminie do </w:t>
      </w:r>
      <w:r w:rsidR="00703C9D" w:rsidRPr="007610A9">
        <w:rPr>
          <w:sz w:val="22"/>
          <w:szCs w:val="22"/>
        </w:rPr>
        <w:t xml:space="preserve">7 </w:t>
      </w:r>
      <w:r w:rsidRPr="007610A9">
        <w:rPr>
          <w:sz w:val="22"/>
          <w:szCs w:val="22"/>
        </w:rPr>
        <w:t>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rsidR="00B878D1" w:rsidRPr="007610A9" w:rsidRDefault="00B878D1" w:rsidP="00DC69FB">
      <w:pPr>
        <w:numPr>
          <w:ilvl w:val="0"/>
          <w:numId w:val="67"/>
        </w:numPr>
        <w:jc w:val="both"/>
        <w:rPr>
          <w:sz w:val="22"/>
          <w:szCs w:val="22"/>
        </w:rPr>
      </w:pPr>
      <w:r w:rsidRPr="007610A9">
        <w:rPr>
          <w:sz w:val="22"/>
          <w:szCs w:val="22"/>
        </w:rPr>
        <w:t xml:space="preserve">W przypadku odstąpienia od Umowy przez Wykonawcę lub Zamawiającego, Zamawiający zobowiązany jest do dokonania w terminie </w:t>
      </w:r>
      <w:r w:rsidR="00703C9D" w:rsidRPr="007610A9">
        <w:rPr>
          <w:sz w:val="22"/>
          <w:szCs w:val="22"/>
        </w:rPr>
        <w:t xml:space="preserve">3 dni roboczych </w:t>
      </w:r>
      <w:r w:rsidRPr="007610A9">
        <w:rPr>
          <w:sz w:val="22"/>
          <w:szCs w:val="22"/>
        </w:rPr>
        <w:t>do odbioru robót przerwanych i zabezpieczających oraz przejęcia od Wykonawcy pod swój dozór Terenu budowy.</w:t>
      </w:r>
    </w:p>
    <w:p w:rsidR="00B878D1" w:rsidRPr="007610A9" w:rsidRDefault="00B878D1" w:rsidP="00DC69FB">
      <w:pPr>
        <w:numPr>
          <w:ilvl w:val="0"/>
          <w:numId w:val="67"/>
        </w:numPr>
        <w:jc w:val="both"/>
        <w:rPr>
          <w:sz w:val="22"/>
          <w:szCs w:val="22"/>
        </w:rPr>
      </w:pPr>
      <w:r w:rsidRPr="007610A9">
        <w:rPr>
          <w:sz w:val="22"/>
          <w:szCs w:val="22"/>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03054D" w:rsidRPr="007610A9" w:rsidRDefault="00B878D1" w:rsidP="00DC69FB">
      <w:pPr>
        <w:numPr>
          <w:ilvl w:val="0"/>
          <w:numId w:val="67"/>
        </w:numPr>
        <w:jc w:val="both"/>
        <w:rPr>
          <w:sz w:val="22"/>
          <w:szCs w:val="22"/>
        </w:rPr>
      </w:pPr>
      <w:r w:rsidRPr="007610A9">
        <w:rPr>
          <w:sz w:val="22"/>
          <w:szCs w:val="22"/>
        </w:rPr>
        <w:t>Wykonawca ma obowiązek zastosowania się do zawartych w oświadczeniu o odstąpieniu poleceń Zamawiającego dotyczących ochrony własności lub bezpieczeństwa robót.</w:t>
      </w:r>
    </w:p>
    <w:p w:rsidR="00ED621B" w:rsidRPr="007610A9" w:rsidRDefault="00ED621B" w:rsidP="0003054D">
      <w:pPr>
        <w:jc w:val="both"/>
        <w:rPr>
          <w:b/>
          <w:sz w:val="22"/>
          <w:szCs w:val="22"/>
        </w:rPr>
      </w:pPr>
    </w:p>
    <w:p w:rsidR="0003054D" w:rsidRPr="007610A9" w:rsidRDefault="0003054D" w:rsidP="0003054D">
      <w:pPr>
        <w:rPr>
          <w:b/>
          <w:sz w:val="22"/>
          <w:szCs w:val="22"/>
        </w:rPr>
      </w:pPr>
      <w:r w:rsidRPr="007610A9">
        <w:rPr>
          <w:b/>
          <w:sz w:val="22"/>
          <w:szCs w:val="22"/>
        </w:rPr>
        <w:t>§ 3</w:t>
      </w:r>
      <w:r w:rsidR="00ED621B" w:rsidRPr="007610A9">
        <w:rPr>
          <w:b/>
          <w:sz w:val="22"/>
          <w:szCs w:val="22"/>
        </w:rPr>
        <w:t>8</w:t>
      </w:r>
      <w:r w:rsidRPr="007610A9">
        <w:rPr>
          <w:b/>
          <w:sz w:val="22"/>
          <w:szCs w:val="22"/>
        </w:rPr>
        <w:t>.</w:t>
      </w:r>
    </w:p>
    <w:p w:rsidR="0003054D" w:rsidRPr="007610A9" w:rsidRDefault="0003054D" w:rsidP="0003054D">
      <w:pPr>
        <w:rPr>
          <w:b/>
          <w:sz w:val="22"/>
          <w:szCs w:val="22"/>
        </w:rPr>
      </w:pPr>
      <w:r w:rsidRPr="007610A9">
        <w:rPr>
          <w:b/>
          <w:sz w:val="22"/>
          <w:szCs w:val="22"/>
        </w:rPr>
        <w:t>ROZLICZENIA W ZWIĄZKU Z ODSTĄPIENIEM OD UMOWY.</w:t>
      </w:r>
    </w:p>
    <w:p w:rsidR="00A454AB" w:rsidRPr="007610A9" w:rsidRDefault="00A454AB" w:rsidP="00DC69FB">
      <w:pPr>
        <w:numPr>
          <w:ilvl w:val="0"/>
          <w:numId w:val="69"/>
        </w:numPr>
        <w:jc w:val="both"/>
        <w:rPr>
          <w:sz w:val="22"/>
          <w:szCs w:val="22"/>
        </w:rPr>
      </w:pPr>
      <w:r w:rsidRPr="007610A9">
        <w:rPr>
          <w:sz w:val="22"/>
          <w:szCs w:val="22"/>
        </w:rPr>
        <w:lastRenderedPageBreak/>
        <w:t xml:space="preserve">W terminie </w:t>
      </w:r>
      <w:r w:rsidR="00811C22" w:rsidRPr="007610A9">
        <w:rPr>
          <w:sz w:val="22"/>
          <w:szCs w:val="22"/>
        </w:rPr>
        <w:t xml:space="preserve">30 </w:t>
      </w:r>
      <w:r w:rsidRPr="007610A9">
        <w:rPr>
          <w:sz w:val="22"/>
          <w:szCs w:val="22"/>
        </w:rPr>
        <w:t xml:space="preserve">dni od dnia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rsidR="00A454AB" w:rsidRPr="007610A9" w:rsidRDefault="00A454AB" w:rsidP="00DC69FB">
      <w:pPr>
        <w:numPr>
          <w:ilvl w:val="0"/>
          <w:numId w:val="69"/>
        </w:numPr>
        <w:jc w:val="both"/>
        <w:rPr>
          <w:sz w:val="22"/>
          <w:szCs w:val="22"/>
        </w:rPr>
      </w:pPr>
      <w:r w:rsidRPr="007610A9">
        <w:rPr>
          <w:sz w:val="22"/>
          <w:szCs w:val="22"/>
        </w:rPr>
        <w:t>Wykonawca zobowiązany jest do dokonania i dostarczenia Zamawiającemu inwentaryzacji robót według stanu na dzień odstąpienia.</w:t>
      </w:r>
    </w:p>
    <w:p w:rsidR="00A454AB" w:rsidRPr="007610A9" w:rsidRDefault="00A454AB" w:rsidP="00DC69FB">
      <w:pPr>
        <w:numPr>
          <w:ilvl w:val="0"/>
          <w:numId w:val="69"/>
        </w:numPr>
        <w:jc w:val="both"/>
        <w:rPr>
          <w:sz w:val="22"/>
          <w:szCs w:val="22"/>
        </w:rPr>
      </w:pPr>
      <w:r w:rsidRPr="007610A9">
        <w:rPr>
          <w:sz w:val="22"/>
          <w:szCs w:val="22"/>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A454AB" w:rsidRPr="007610A9" w:rsidRDefault="00A454AB" w:rsidP="00DC69FB">
      <w:pPr>
        <w:numPr>
          <w:ilvl w:val="0"/>
          <w:numId w:val="69"/>
        </w:numPr>
        <w:jc w:val="both"/>
        <w:rPr>
          <w:sz w:val="22"/>
          <w:szCs w:val="22"/>
        </w:rPr>
      </w:pPr>
      <w:r w:rsidRPr="007610A9">
        <w:rPr>
          <w:sz w:val="22"/>
          <w:szCs w:val="22"/>
        </w:rPr>
        <w:t>Szczegółowy protokół robót odbioru robót przerwanych i robót zabezpieczających w toku, inwentaryzacja robót i wykaz tych materiałów, konstrukcji lub urządzeń, stanowią podstawę do wystawienia przez Wykonawcę odpowiedniej faktury VAT lub rachunku.</w:t>
      </w:r>
    </w:p>
    <w:p w:rsidR="00A454AB" w:rsidRPr="007610A9" w:rsidRDefault="00A454AB" w:rsidP="00DC69FB">
      <w:pPr>
        <w:numPr>
          <w:ilvl w:val="0"/>
          <w:numId w:val="69"/>
        </w:numPr>
        <w:jc w:val="both"/>
        <w:rPr>
          <w:sz w:val="22"/>
          <w:szCs w:val="22"/>
        </w:rPr>
      </w:pPr>
      <w:r w:rsidRPr="007610A9">
        <w:rPr>
          <w:sz w:val="22"/>
          <w:szCs w:val="22"/>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03054D" w:rsidRPr="007610A9" w:rsidRDefault="00A454AB" w:rsidP="00DC69FB">
      <w:pPr>
        <w:numPr>
          <w:ilvl w:val="0"/>
          <w:numId w:val="69"/>
        </w:numPr>
        <w:jc w:val="both"/>
        <w:rPr>
          <w:sz w:val="22"/>
          <w:szCs w:val="22"/>
        </w:rPr>
      </w:pPr>
      <w:r w:rsidRPr="007610A9">
        <w:rPr>
          <w:sz w:val="22"/>
          <w:szCs w:val="22"/>
        </w:rPr>
        <w:t>Koszty dodatkowe poniesione na zabezpieczenie robót i Terenu budowy oraz wszelkie inne uzasadnione koszty związane z odstąpieniem od Umowy ponosi Strona, która jest winna odstąpienia od Umowy.</w:t>
      </w:r>
    </w:p>
    <w:p w:rsidR="00850378" w:rsidRPr="007610A9" w:rsidRDefault="00850378" w:rsidP="002E21D7">
      <w:pPr>
        <w:jc w:val="both"/>
        <w:rPr>
          <w:b/>
          <w:sz w:val="22"/>
          <w:szCs w:val="22"/>
        </w:rPr>
      </w:pPr>
    </w:p>
    <w:p w:rsidR="0003054D" w:rsidRPr="00267619" w:rsidRDefault="0003054D" w:rsidP="0003054D">
      <w:pPr>
        <w:rPr>
          <w:b/>
          <w:sz w:val="22"/>
          <w:szCs w:val="22"/>
        </w:rPr>
      </w:pPr>
      <w:r w:rsidRPr="00267619">
        <w:rPr>
          <w:b/>
          <w:sz w:val="22"/>
          <w:szCs w:val="22"/>
        </w:rPr>
        <w:t>§ 3</w:t>
      </w:r>
      <w:r w:rsidR="00ED621B" w:rsidRPr="00267619">
        <w:rPr>
          <w:b/>
          <w:sz w:val="22"/>
          <w:szCs w:val="22"/>
        </w:rPr>
        <w:t>9</w:t>
      </w:r>
      <w:r w:rsidRPr="00267619">
        <w:rPr>
          <w:b/>
          <w:sz w:val="22"/>
          <w:szCs w:val="22"/>
        </w:rPr>
        <w:t>.</w:t>
      </w:r>
    </w:p>
    <w:p w:rsidR="0003054D" w:rsidRPr="00267619" w:rsidRDefault="0003054D" w:rsidP="0003054D">
      <w:pPr>
        <w:rPr>
          <w:b/>
          <w:sz w:val="22"/>
          <w:szCs w:val="22"/>
        </w:rPr>
      </w:pPr>
      <w:r w:rsidRPr="00267619">
        <w:rPr>
          <w:b/>
          <w:sz w:val="22"/>
          <w:szCs w:val="22"/>
        </w:rPr>
        <w:t>ZMIANA UMOWY.</w:t>
      </w:r>
    </w:p>
    <w:p w:rsidR="00B56628" w:rsidRPr="00267619" w:rsidRDefault="00B56628" w:rsidP="00DC69FB">
      <w:pPr>
        <w:pStyle w:val="normal"/>
        <w:numPr>
          <w:ilvl w:val="0"/>
          <w:numId w:val="70"/>
        </w:numPr>
        <w:jc w:val="both"/>
        <w:rPr>
          <w:rFonts w:ascii="Times New Roman" w:eastAsia="Trebuchet MS" w:hAnsi="Times New Roman" w:cs="Times New Roman"/>
          <w:color w:val="auto"/>
          <w:sz w:val="22"/>
          <w:szCs w:val="22"/>
        </w:rPr>
      </w:pPr>
      <w:r w:rsidRPr="00267619">
        <w:rPr>
          <w:rFonts w:ascii="Times New Roman" w:eastAsia="Trebuchet MS" w:hAnsi="Times New Roman" w:cs="Times New Roman"/>
          <w:color w:val="auto"/>
          <w:sz w:val="22"/>
          <w:szCs w:val="22"/>
        </w:rPr>
        <w:t xml:space="preserve">Zakazuje się zmian postanowień zawartej umowy z zastrzeżeniem zmian przewidzianych w niniejszym paragrafie oraz zmian określonych w art. </w:t>
      </w:r>
      <w:r w:rsidR="00362DCE" w:rsidRPr="00267619">
        <w:rPr>
          <w:rFonts w:ascii="Times New Roman" w:eastAsia="Trebuchet MS" w:hAnsi="Times New Roman" w:cs="Times New Roman"/>
          <w:color w:val="auto"/>
          <w:sz w:val="22"/>
          <w:szCs w:val="22"/>
        </w:rPr>
        <w:t xml:space="preserve"> 455 </w:t>
      </w:r>
      <w:r w:rsidRPr="00267619">
        <w:rPr>
          <w:rFonts w:ascii="Times New Roman" w:eastAsia="Trebuchet MS" w:hAnsi="Times New Roman" w:cs="Times New Roman"/>
          <w:color w:val="auto"/>
          <w:sz w:val="22"/>
          <w:szCs w:val="22"/>
        </w:rPr>
        <w:t>ust. 1 pkt 2</w:t>
      </w:r>
      <w:r w:rsidR="00362DCE" w:rsidRPr="00267619">
        <w:rPr>
          <w:rFonts w:ascii="Times New Roman" w:eastAsia="Trebuchet MS" w:hAnsi="Times New Roman" w:cs="Times New Roman"/>
          <w:color w:val="auto"/>
          <w:sz w:val="22"/>
          <w:szCs w:val="22"/>
        </w:rPr>
        <w:t xml:space="preserve"> </w:t>
      </w:r>
      <w:r w:rsidR="00987128" w:rsidRPr="00267619">
        <w:rPr>
          <w:rFonts w:ascii="Times New Roman" w:eastAsia="Trebuchet MS" w:hAnsi="Times New Roman" w:cs="Times New Roman"/>
          <w:color w:val="auto"/>
          <w:sz w:val="22"/>
          <w:szCs w:val="22"/>
        </w:rPr>
        <w:t>-4</w:t>
      </w:r>
      <w:r w:rsidRPr="00267619">
        <w:rPr>
          <w:rFonts w:ascii="Times New Roman" w:eastAsia="Trebuchet MS" w:hAnsi="Times New Roman" w:cs="Times New Roman"/>
          <w:color w:val="auto"/>
          <w:sz w:val="22"/>
          <w:szCs w:val="22"/>
        </w:rPr>
        <w:t xml:space="preserve"> </w:t>
      </w:r>
      <w:r w:rsidR="00987128" w:rsidRPr="00267619">
        <w:rPr>
          <w:rFonts w:ascii="Times New Roman" w:eastAsia="Trebuchet MS" w:hAnsi="Times New Roman" w:cs="Times New Roman"/>
          <w:color w:val="auto"/>
          <w:sz w:val="22"/>
          <w:szCs w:val="22"/>
        </w:rPr>
        <w:t xml:space="preserve">oraz ust.2 </w:t>
      </w:r>
      <w:r w:rsidR="00A24434" w:rsidRPr="00267619">
        <w:rPr>
          <w:rFonts w:ascii="Times New Roman" w:eastAsia="Trebuchet MS" w:hAnsi="Times New Roman" w:cs="Times New Roman"/>
          <w:color w:val="auto"/>
          <w:sz w:val="22"/>
          <w:szCs w:val="22"/>
        </w:rPr>
        <w:t>Pzp</w:t>
      </w:r>
      <w:r w:rsidRPr="00267619">
        <w:rPr>
          <w:rFonts w:ascii="Times New Roman" w:eastAsia="Trebuchet MS" w:hAnsi="Times New Roman" w:cs="Times New Roman"/>
          <w:color w:val="auto"/>
          <w:sz w:val="22"/>
          <w:szCs w:val="22"/>
        </w:rPr>
        <w:t xml:space="preserve">. </w:t>
      </w:r>
    </w:p>
    <w:p w:rsidR="00B56628" w:rsidRPr="00267619" w:rsidRDefault="00B56628" w:rsidP="00DC69FB">
      <w:pPr>
        <w:pStyle w:val="normal"/>
        <w:numPr>
          <w:ilvl w:val="0"/>
          <w:numId w:val="70"/>
        </w:numPr>
        <w:jc w:val="both"/>
        <w:rPr>
          <w:rFonts w:ascii="Times New Roman" w:eastAsia="Trebuchet MS" w:hAnsi="Times New Roman" w:cs="Times New Roman"/>
          <w:color w:val="auto"/>
          <w:sz w:val="22"/>
          <w:szCs w:val="22"/>
        </w:rPr>
      </w:pPr>
      <w:r w:rsidRPr="00267619">
        <w:rPr>
          <w:rFonts w:ascii="Times New Roman" w:eastAsia="Trebuchet MS" w:hAnsi="Times New Roman" w:cs="Times New Roman"/>
          <w:color w:val="auto"/>
          <w:sz w:val="22"/>
          <w:szCs w:val="22"/>
        </w:rPr>
        <w:t>Zamawiający przewiduje i zastrzega sobie wprowadzenie zmiany w treści umowy w zakresie:</w:t>
      </w:r>
    </w:p>
    <w:p w:rsidR="004705CF" w:rsidRPr="00267619" w:rsidRDefault="00572A0E" w:rsidP="00DC69FB">
      <w:pPr>
        <w:numPr>
          <w:ilvl w:val="0"/>
          <w:numId w:val="79"/>
        </w:numPr>
        <w:jc w:val="both"/>
        <w:rPr>
          <w:sz w:val="22"/>
          <w:szCs w:val="22"/>
        </w:rPr>
      </w:pPr>
      <w:r w:rsidRPr="00267619">
        <w:rPr>
          <w:sz w:val="22"/>
          <w:szCs w:val="22"/>
        </w:rPr>
        <w:t>p</w:t>
      </w:r>
      <w:r w:rsidR="00A454AB" w:rsidRPr="00267619">
        <w:rPr>
          <w:sz w:val="22"/>
          <w:szCs w:val="22"/>
        </w:rPr>
        <w:t>rzedłużenia Terminu zakończenia robót o okres trwania przyczyn, z powodu których będzie zagrożone dotrzymanie Terminu zakończenia robót, w następujących sytuacjach:</w:t>
      </w:r>
    </w:p>
    <w:p w:rsidR="00A454AB" w:rsidRPr="00267619" w:rsidRDefault="00A454AB" w:rsidP="00DC69FB">
      <w:pPr>
        <w:numPr>
          <w:ilvl w:val="0"/>
          <w:numId w:val="94"/>
        </w:numPr>
        <w:jc w:val="both"/>
        <w:rPr>
          <w:sz w:val="22"/>
          <w:szCs w:val="22"/>
        </w:rPr>
      </w:pPr>
      <w:r w:rsidRPr="00267619">
        <w:rPr>
          <w:sz w:val="22"/>
          <w:szCs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A454AB" w:rsidRPr="00267619" w:rsidRDefault="00A454AB" w:rsidP="00DC69FB">
      <w:pPr>
        <w:numPr>
          <w:ilvl w:val="0"/>
          <w:numId w:val="94"/>
        </w:numPr>
        <w:jc w:val="both"/>
        <w:rPr>
          <w:sz w:val="22"/>
          <w:szCs w:val="22"/>
        </w:rPr>
      </w:pPr>
      <w:r w:rsidRPr="00267619">
        <w:rPr>
          <w:sz w:val="22"/>
          <w:szCs w:val="22"/>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A454AB" w:rsidRPr="00267619" w:rsidRDefault="00A454AB" w:rsidP="00DC69FB">
      <w:pPr>
        <w:numPr>
          <w:ilvl w:val="0"/>
          <w:numId w:val="94"/>
        </w:numPr>
        <w:jc w:val="both"/>
        <w:rPr>
          <w:sz w:val="22"/>
          <w:szCs w:val="22"/>
        </w:rPr>
      </w:pPr>
      <w:r w:rsidRPr="00267619">
        <w:rPr>
          <w:sz w:val="22"/>
          <w:szCs w:val="22"/>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A454AB" w:rsidRPr="00267619" w:rsidRDefault="00A454AB" w:rsidP="00DC69FB">
      <w:pPr>
        <w:numPr>
          <w:ilvl w:val="0"/>
          <w:numId w:val="94"/>
        </w:numPr>
        <w:jc w:val="both"/>
        <w:rPr>
          <w:sz w:val="22"/>
          <w:szCs w:val="22"/>
        </w:rPr>
      </w:pPr>
      <w:r w:rsidRPr="00267619">
        <w:rPr>
          <w:sz w:val="22"/>
          <w:szCs w:val="22"/>
        </w:rPr>
        <w:t xml:space="preserve">wystąpią opóźnienia w dokonaniu określonych czynności lub ich zaniechanie </w:t>
      </w:r>
      <w:r w:rsidRPr="00267619">
        <w:rPr>
          <w:sz w:val="22"/>
          <w:szCs w:val="22"/>
        </w:rPr>
        <w:lastRenderedPageBreak/>
        <w:t>przez właściwe organy administracji państwowej, które nie są następstwem okoliczności, za które Wykonawca ponosi odpowiedzialność,</w:t>
      </w:r>
    </w:p>
    <w:p w:rsidR="00A454AB" w:rsidRPr="00267619" w:rsidRDefault="00A454AB" w:rsidP="00DC69FB">
      <w:pPr>
        <w:numPr>
          <w:ilvl w:val="0"/>
          <w:numId w:val="94"/>
        </w:numPr>
        <w:jc w:val="both"/>
        <w:rPr>
          <w:sz w:val="22"/>
          <w:szCs w:val="22"/>
        </w:rPr>
      </w:pPr>
      <w:r w:rsidRPr="00267619">
        <w:rPr>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454AB" w:rsidRPr="00267619" w:rsidRDefault="00A454AB" w:rsidP="00DC69FB">
      <w:pPr>
        <w:numPr>
          <w:ilvl w:val="0"/>
          <w:numId w:val="94"/>
        </w:numPr>
        <w:jc w:val="both"/>
        <w:rPr>
          <w:sz w:val="22"/>
          <w:szCs w:val="22"/>
        </w:rPr>
      </w:pPr>
      <w:r w:rsidRPr="00267619">
        <w:rPr>
          <w:sz w:val="22"/>
          <w:szCs w:val="22"/>
        </w:rPr>
        <w:t>jeżeli wystąpi brak możliw</w:t>
      </w:r>
      <w:r w:rsidR="007845A7" w:rsidRPr="00267619">
        <w:rPr>
          <w:sz w:val="22"/>
          <w:szCs w:val="22"/>
        </w:rPr>
        <w:t>ości wykonywania robót z powodu</w:t>
      </w:r>
      <w:r w:rsidRPr="00267619">
        <w:rPr>
          <w:sz w:val="22"/>
          <w:szCs w:val="22"/>
        </w:rPr>
        <w:t xml:space="preserve"> nie dopuszczania do ich wykonywania przez uprawniony organ lub nakazania ich wstrzymania przez uprawniony organ, z przyczyn niezależnych od Wykonawcy,</w:t>
      </w:r>
    </w:p>
    <w:p w:rsidR="002E21D7" w:rsidRPr="00267619" w:rsidRDefault="00A454AB" w:rsidP="00DC69FB">
      <w:pPr>
        <w:numPr>
          <w:ilvl w:val="0"/>
          <w:numId w:val="94"/>
        </w:numPr>
        <w:jc w:val="both"/>
        <w:rPr>
          <w:sz w:val="22"/>
          <w:szCs w:val="22"/>
        </w:rPr>
      </w:pPr>
      <w:r w:rsidRPr="00267619">
        <w:rPr>
          <w:sz w:val="22"/>
          <w:szCs w:val="22"/>
        </w:rPr>
        <w:t>wystąpienia Siły wyższej uniemożliwiającej wykonanie przedmiotu Umow</w:t>
      </w:r>
      <w:r w:rsidR="007845A7" w:rsidRPr="00267619">
        <w:rPr>
          <w:sz w:val="22"/>
          <w:szCs w:val="22"/>
        </w:rPr>
        <w:t>y zgodnie z jej postanowieniami,</w:t>
      </w:r>
    </w:p>
    <w:p w:rsidR="007845A7" w:rsidRPr="00267619" w:rsidRDefault="007845A7" w:rsidP="00DC69FB">
      <w:pPr>
        <w:numPr>
          <w:ilvl w:val="0"/>
          <w:numId w:val="94"/>
        </w:numPr>
        <w:jc w:val="both"/>
        <w:rPr>
          <w:sz w:val="22"/>
          <w:szCs w:val="22"/>
        </w:rPr>
      </w:pPr>
      <w:r w:rsidRPr="00267619">
        <w:rPr>
          <w:sz w:val="22"/>
          <w:szCs w:val="22"/>
        </w:rPr>
        <w:t xml:space="preserve">wystąpienia okoliczności, których Strony umowy nie były w stanie przewidzieć pomimo zachowania należytej staranności. </w:t>
      </w:r>
    </w:p>
    <w:p w:rsidR="006A0A5E" w:rsidRPr="00267619" w:rsidRDefault="00572A0E" w:rsidP="00DC69FB">
      <w:pPr>
        <w:numPr>
          <w:ilvl w:val="0"/>
          <w:numId w:val="79"/>
        </w:numPr>
        <w:jc w:val="both"/>
        <w:rPr>
          <w:sz w:val="22"/>
          <w:szCs w:val="22"/>
        </w:rPr>
      </w:pPr>
      <w:r w:rsidRPr="00267619">
        <w:rPr>
          <w:sz w:val="22"/>
          <w:szCs w:val="22"/>
        </w:rPr>
        <w:t>wprowadzenia</w:t>
      </w:r>
      <w:r w:rsidR="006A0A5E" w:rsidRPr="00267619">
        <w:rPr>
          <w:sz w:val="22"/>
          <w:szCs w:val="22"/>
        </w:rPr>
        <w:t xml:space="preserve"> robót zamiennych</w:t>
      </w:r>
      <w:r w:rsidR="004E3723" w:rsidRPr="00267619">
        <w:rPr>
          <w:sz w:val="22"/>
          <w:szCs w:val="22"/>
        </w:rPr>
        <w:t xml:space="preserve">, o których mowa w </w:t>
      </w:r>
      <w:r w:rsidRPr="00267619">
        <w:rPr>
          <w:sz w:val="22"/>
          <w:szCs w:val="22"/>
        </w:rPr>
        <w:t>§ 1 ust. 7</w:t>
      </w:r>
      <w:r w:rsidR="004E3723" w:rsidRPr="00267619">
        <w:rPr>
          <w:sz w:val="22"/>
          <w:szCs w:val="22"/>
        </w:rPr>
        <w:t xml:space="preserve"> </w:t>
      </w:r>
      <w:r w:rsidRPr="00267619">
        <w:rPr>
          <w:sz w:val="22"/>
          <w:szCs w:val="22"/>
        </w:rPr>
        <w:t xml:space="preserve">w </w:t>
      </w:r>
      <w:r w:rsidR="00F22CBA" w:rsidRPr="00267619">
        <w:rPr>
          <w:sz w:val="22"/>
          <w:szCs w:val="22"/>
        </w:rPr>
        <w:t>przypadku,</w:t>
      </w:r>
      <w:r w:rsidRPr="00267619">
        <w:rPr>
          <w:sz w:val="22"/>
          <w:szCs w:val="22"/>
        </w:rPr>
        <w:t xml:space="preserve"> jeśli</w:t>
      </w:r>
      <w:r w:rsidR="004E3723" w:rsidRPr="00267619">
        <w:rPr>
          <w:sz w:val="22"/>
          <w:szCs w:val="22"/>
        </w:rPr>
        <w:t xml:space="preserve">: </w:t>
      </w:r>
    </w:p>
    <w:p w:rsidR="004E3723" w:rsidRPr="00267619" w:rsidRDefault="004E3723" w:rsidP="00DC69FB">
      <w:pPr>
        <w:numPr>
          <w:ilvl w:val="0"/>
          <w:numId w:val="80"/>
        </w:numPr>
        <w:jc w:val="both"/>
        <w:rPr>
          <w:sz w:val="22"/>
          <w:szCs w:val="22"/>
        </w:rPr>
      </w:pPr>
      <w:r w:rsidRPr="00267619">
        <w:rPr>
          <w:sz w:val="22"/>
          <w:szCs w:val="22"/>
        </w:rPr>
        <w:t>pojawiły się na rynku materiały lub urządzenia nowszej generacji pozwalające na zaoszczędzenie kosztów eksploatacji wykonanego przedmiotu umowy;</w:t>
      </w:r>
    </w:p>
    <w:p w:rsidR="004E3723" w:rsidRPr="00267619" w:rsidRDefault="004E3723" w:rsidP="00DC69FB">
      <w:pPr>
        <w:numPr>
          <w:ilvl w:val="0"/>
          <w:numId w:val="80"/>
        </w:numPr>
        <w:jc w:val="both"/>
        <w:rPr>
          <w:sz w:val="22"/>
          <w:szCs w:val="22"/>
        </w:rPr>
      </w:pPr>
      <w:r w:rsidRPr="00267619">
        <w:rPr>
          <w:sz w:val="22"/>
          <w:szCs w:val="22"/>
        </w:rPr>
        <w:t xml:space="preserve">stały się konieczne na skutek wad dokumentacji projektowej, czyli jej niezgodności z zasadami wiedzy lub stanem </w:t>
      </w:r>
      <w:r w:rsidR="00987128" w:rsidRPr="00267619">
        <w:rPr>
          <w:sz w:val="22"/>
          <w:szCs w:val="22"/>
        </w:rPr>
        <w:t>g faktycznym zastanym  na terenie budowy</w:t>
      </w:r>
      <w:r w:rsidRPr="00267619">
        <w:rPr>
          <w:sz w:val="22"/>
          <w:szCs w:val="22"/>
        </w:rPr>
        <w:t>;</w:t>
      </w:r>
    </w:p>
    <w:p w:rsidR="004E3723" w:rsidRPr="00267619" w:rsidRDefault="004E3723" w:rsidP="00DC69FB">
      <w:pPr>
        <w:numPr>
          <w:ilvl w:val="0"/>
          <w:numId w:val="80"/>
        </w:numPr>
        <w:jc w:val="both"/>
        <w:rPr>
          <w:sz w:val="22"/>
          <w:szCs w:val="22"/>
        </w:rPr>
      </w:pPr>
      <w:r w:rsidRPr="00267619">
        <w:rPr>
          <w:sz w:val="22"/>
          <w:szCs w:val="22"/>
        </w:rPr>
        <w:t>wystąpiła niedostępność na rynku materiałów lub urządzeń wskazanych w Ofercie lub Dokumentacji projektowej;</w:t>
      </w:r>
    </w:p>
    <w:p w:rsidR="004E3723" w:rsidRPr="00267619" w:rsidRDefault="004E3723" w:rsidP="00DC69FB">
      <w:pPr>
        <w:numPr>
          <w:ilvl w:val="0"/>
          <w:numId w:val="80"/>
        </w:numPr>
        <w:jc w:val="both"/>
        <w:rPr>
          <w:sz w:val="22"/>
          <w:szCs w:val="22"/>
        </w:rPr>
      </w:pPr>
      <w:r w:rsidRPr="00267619">
        <w:rPr>
          <w:sz w:val="22"/>
          <w:szCs w:val="22"/>
        </w:rPr>
        <w:t xml:space="preserve">zastosowanie jako „zamienne” materiały lub urządzenia mają nie gorsze parametry techniczne niż materiały lub urządzenia zaoferowane w Ofercie lub Dokumentacji projektowej jako przykładowe. W </w:t>
      </w:r>
      <w:r w:rsidR="00F22CBA" w:rsidRPr="00267619">
        <w:rPr>
          <w:sz w:val="22"/>
          <w:szCs w:val="22"/>
        </w:rPr>
        <w:t>przypadku,</w:t>
      </w:r>
      <w:r w:rsidRPr="00267619">
        <w:rPr>
          <w:sz w:val="22"/>
          <w:szCs w:val="22"/>
        </w:rPr>
        <w:t xml:space="preserve"> gdy zamienne produkty nie występowały w Ofercie lub nie były wskazane w Dokumentacji projektowej jako przykładowe, parametry „zamienników nie mogą być gorsze niż parametry zamiennych produktów opisane do Dokumentacji projektowej. </w:t>
      </w:r>
    </w:p>
    <w:p w:rsidR="00572A0E" w:rsidRPr="00267619" w:rsidRDefault="0079461C" w:rsidP="00DC69FB">
      <w:pPr>
        <w:numPr>
          <w:ilvl w:val="0"/>
          <w:numId w:val="79"/>
        </w:numPr>
        <w:jc w:val="both"/>
        <w:rPr>
          <w:sz w:val="22"/>
          <w:szCs w:val="22"/>
        </w:rPr>
      </w:pPr>
      <w:r w:rsidRPr="00267619">
        <w:rPr>
          <w:sz w:val="22"/>
          <w:szCs w:val="22"/>
        </w:rPr>
        <w:t xml:space="preserve">wprowadzenia </w:t>
      </w:r>
      <w:r w:rsidR="00572A0E" w:rsidRPr="00267619">
        <w:rPr>
          <w:sz w:val="22"/>
          <w:szCs w:val="22"/>
        </w:rPr>
        <w:t xml:space="preserve">zmian </w:t>
      </w:r>
      <w:r w:rsidR="000143FC" w:rsidRPr="00267619">
        <w:rPr>
          <w:sz w:val="22"/>
          <w:szCs w:val="22"/>
        </w:rPr>
        <w:t xml:space="preserve"> </w:t>
      </w:r>
      <w:r w:rsidR="00572A0E" w:rsidRPr="00267619">
        <w:rPr>
          <w:sz w:val="22"/>
          <w:szCs w:val="22"/>
        </w:rPr>
        <w:t>w zakresie Materiałów, parametrów technicznych, technologii wykonania robót budowlanych, sposobu i zakresu wykonania przedmiotu Umowy w następujących sytuacjach:</w:t>
      </w:r>
    </w:p>
    <w:p w:rsidR="00A454AB" w:rsidRPr="00267619" w:rsidRDefault="00A454AB" w:rsidP="00DC69FB">
      <w:pPr>
        <w:numPr>
          <w:ilvl w:val="0"/>
          <w:numId w:val="71"/>
        </w:numPr>
        <w:jc w:val="both"/>
        <w:rPr>
          <w:sz w:val="22"/>
          <w:szCs w:val="22"/>
        </w:rPr>
      </w:pPr>
      <w:r w:rsidRPr="00267619">
        <w:rPr>
          <w:sz w:val="22"/>
          <w:szCs w:val="22"/>
        </w:rPr>
        <w:t xml:space="preserve">konieczności zrealizowania jakiejkolwiek części robót, objętej przedmiotem Umowy, przy zastosowaniu odmiennych rozwiązań technicznych lub technologicznych, niż wskazane w Dokumentacji projektowej, </w:t>
      </w:r>
      <w:r w:rsidR="003B3660" w:rsidRPr="00267619">
        <w:rPr>
          <w:sz w:val="22"/>
          <w:szCs w:val="22"/>
        </w:rPr>
        <w:t xml:space="preserve">także </w:t>
      </w:r>
      <w:r w:rsidRPr="00267619">
        <w:rPr>
          <w:sz w:val="22"/>
          <w:szCs w:val="22"/>
        </w:rPr>
        <w:t>wynikających ze stwierdzonych Wad tej Dokumentacji lub zmiany stanu prawnego w oparciu, o który je przygotowano, gdyby zastosowanie przewidzianych rozwiązań groziło niewykonaniem lub nienależytym wykonaniem przedmiotu Umowy,</w:t>
      </w:r>
    </w:p>
    <w:p w:rsidR="00A454AB" w:rsidRPr="00267619" w:rsidRDefault="00A454AB" w:rsidP="00DC69FB">
      <w:pPr>
        <w:numPr>
          <w:ilvl w:val="0"/>
          <w:numId w:val="71"/>
        </w:numPr>
        <w:jc w:val="both"/>
        <w:rPr>
          <w:sz w:val="22"/>
          <w:szCs w:val="22"/>
        </w:rPr>
      </w:pPr>
      <w:r w:rsidRPr="00267619">
        <w:rPr>
          <w:sz w:val="22"/>
          <w:szCs w:val="22"/>
        </w:rPr>
        <w:t>konieczności realizacji robót wynikających z wprowadzenia w Dokumentacji projektowej zmian uznanych za nieistotne odstępstwo od projektu budowlanego, wynikających z art. 36a ust. 1 PrBud,</w:t>
      </w:r>
    </w:p>
    <w:p w:rsidR="00A454AB" w:rsidRPr="00267619" w:rsidRDefault="00A454AB" w:rsidP="00DC69FB">
      <w:pPr>
        <w:numPr>
          <w:ilvl w:val="0"/>
          <w:numId w:val="71"/>
        </w:numPr>
        <w:jc w:val="both"/>
        <w:rPr>
          <w:sz w:val="22"/>
          <w:szCs w:val="22"/>
        </w:rPr>
      </w:pPr>
      <w:r w:rsidRPr="00267619">
        <w:rPr>
          <w:sz w:val="22"/>
          <w:szCs w:val="22"/>
        </w:rPr>
        <w:t xml:space="preserve">wystąpienia warunków </w:t>
      </w:r>
      <w:r w:rsidR="000143FC" w:rsidRPr="00267619">
        <w:rPr>
          <w:sz w:val="22"/>
          <w:szCs w:val="22"/>
        </w:rPr>
        <w:t xml:space="preserve">na budowie </w:t>
      </w:r>
      <w:r w:rsidRPr="00267619">
        <w:rPr>
          <w:sz w:val="22"/>
          <w:szCs w:val="22"/>
        </w:rPr>
        <w:t>odbiegających w sposób istotny od przyjętych w Dokumentacji projektowej, rozpoznania terenu w zakresie znalezisk archeologicznych, które mogą skutkować w świetle dotychczasowych założeń niewykonaniem lub nienależytym wykonaniem przedmiotu Umowy,</w:t>
      </w:r>
    </w:p>
    <w:p w:rsidR="00A454AB" w:rsidRPr="00267619" w:rsidRDefault="00A454AB" w:rsidP="00DC69FB">
      <w:pPr>
        <w:numPr>
          <w:ilvl w:val="0"/>
          <w:numId w:val="71"/>
        </w:numPr>
        <w:jc w:val="both"/>
        <w:rPr>
          <w:sz w:val="22"/>
          <w:szCs w:val="22"/>
        </w:rPr>
      </w:pPr>
      <w:r w:rsidRPr="00267619">
        <w:rPr>
          <w:sz w:val="22"/>
          <w:szCs w:val="22"/>
        </w:rPr>
        <w:t xml:space="preserve">wystąpienia warunków Terenu budowy odbiegających w sposób istotny od przyjętych w Dokumentacji projektowej, w szczególności napotkania </w:t>
      </w:r>
      <w:r w:rsidRPr="00267619">
        <w:rPr>
          <w:sz w:val="22"/>
          <w:szCs w:val="22"/>
        </w:rPr>
        <w:lastRenderedPageBreak/>
        <w:t>niezinwentaryzowanych lub błędnie zinwentaryzowanych sieci, instalacji lub innych obiektów budowlanych,</w:t>
      </w:r>
    </w:p>
    <w:p w:rsidR="00A454AB" w:rsidRPr="00267619" w:rsidRDefault="00A454AB" w:rsidP="00DC69FB">
      <w:pPr>
        <w:numPr>
          <w:ilvl w:val="0"/>
          <w:numId w:val="71"/>
        </w:numPr>
        <w:jc w:val="both"/>
        <w:rPr>
          <w:sz w:val="22"/>
          <w:szCs w:val="22"/>
        </w:rPr>
      </w:pPr>
      <w:r w:rsidRPr="00267619">
        <w:rPr>
          <w:sz w:val="22"/>
          <w:szCs w:val="22"/>
        </w:rPr>
        <w:t>konieczności zrealizowania przedmiotu Umowy przy zastosowaniu innych rozwiązań technicznych lub materiałowych</w:t>
      </w:r>
      <w:r w:rsidR="003B3660" w:rsidRPr="00267619">
        <w:rPr>
          <w:sz w:val="22"/>
          <w:szCs w:val="22"/>
        </w:rPr>
        <w:t xml:space="preserve">, także </w:t>
      </w:r>
      <w:r w:rsidRPr="00267619">
        <w:rPr>
          <w:sz w:val="22"/>
          <w:szCs w:val="22"/>
        </w:rPr>
        <w:t xml:space="preserve"> ze względu na zmiany obowiązującego prawa,</w:t>
      </w:r>
    </w:p>
    <w:p w:rsidR="00A454AB" w:rsidRPr="00267619" w:rsidRDefault="00A454AB" w:rsidP="00DC69FB">
      <w:pPr>
        <w:numPr>
          <w:ilvl w:val="0"/>
          <w:numId w:val="71"/>
        </w:numPr>
        <w:jc w:val="both"/>
        <w:rPr>
          <w:sz w:val="22"/>
          <w:szCs w:val="22"/>
        </w:rPr>
      </w:pPr>
      <w:r w:rsidRPr="00267619">
        <w:rPr>
          <w:sz w:val="22"/>
          <w:szCs w:val="22"/>
        </w:rPr>
        <w:t>wystąpienia niebezpieczeństwa kolizji z planowanymi lub równolegle prowadzonymi przez inne podmioty inwestycjami w zakresie niezbędnym do uniknięcia lub usunięcia tych kolizji,</w:t>
      </w:r>
    </w:p>
    <w:p w:rsidR="0079461C" w:rsidRPr="00267619" w:rsidRDefault="00A454AB" w:rsidP="00DC69FB">
      <w:pPr>
        <w:numPr>
          <w:ilvl w:val="0"/>
          <w:numId w:val="71"/>
        </w:numPr>
        <w:jc w:val="both"/>
        <w:rPr>
          <w:sz w:val="22"/>
          <w:szCs w:val="22"/>
        </w:rPr>
      </w:pPr>
      <w:r w:rsidRPr="00267619">
        <w:rPr>
          <w:sz w:val="22"/>
          <w:szCs w:val="22"/>
        </w:rPr>
        <w:t>wystąpienia Siły wyższej uniemożliwiającej wykonanie przedmiotu Umowy zgodnie z jej postanowieniami.</w:t>
      </w:r>
    </w:p>
    <w:p w:rsidR="000C17C7" w:rsidRPr="00267619" w:rsidRDefault="004705CF" w:rsidP="00DC69FB">
      <w:pPr>
        <w:numPr>
          <w:ilvl w:val="0"/>
          <w:numId w:val="79"/>
        </w:numPr>
        <w:jc w:val="both"/>
        <w:rPr>
          <w:sz w:val="22"/>
          <w:szCs w:val="22"/>
        </w:rPr>
      </w:pPr>
      <w:r w:rsidRPr="00267619">
        <w:rPr>
          <w:sz w:val="22"/>
          <w:szCs w:val="22"/>
        </w:rPr>
        <w:t>z</w:t>
      </w:r>
      <w:r w:rsidR="0079461C" w:rsidRPr="00267619">
        <w:rPr>
          <w:sz w:val="22"/>
          <w:szCs w:val="22"/>
        </w:rPr>
        <w:t xml:space="preserve">miany </w:t>
      </w:r>
      <w:r w:rsidR="000C17C7" w:rsidRPr="00267619">
        <w:rPr>
          <w:sz w:val="22"/>
          <w:szCs w:val="22"/>
        </w:rPr>
        <w:t>wysokości wynagrodzenia należnego wykonawcy, w przypadku</w:t>
      </w:r>
      <w:r w:rsidR="00B64F88" w:rsidRPr="00267619">
        <w:rPr>
          <w:sz w:val="22"/>
          <w:szCs w:val="22"/>
        </w:rPr>
        <w:t xml:space="preserve"> urzędowej</w:t>
      </w:r>
      <w:r w:rsidR="000C17C7" w:rsidRPr="00267619">
        <w:rPr>
          <w:sz w:val="22"/>
          <w:szCs w:val="22"/>
        </w:rPr>
        <w:t xml:space="preserve"> zmiany:</w:t>
      </w:r>
    </w:p>
    <w:p w:rsidR="000C17C7" w:rsidRPr="00267619" w:rsidRDefault="000C17C7" w:rsidP="00DC69FB">
      <w:pPr>
        <w:numPr>
          <w:ilvl w:val="0"/>
          <w:numId w:val="93"/>
        </w:numPr>
        <w:jc w:val="both"/>
        <w:rPr>
          <w:sz w:val="22"/>
          <w:szCs w:val="22"/>
        </w:rPr>
      </w:pPr>
      <w:r w:rsidRPr="00267619">
        <w:rPr>
          <w:sz w:val="22"/>
          <w:szCs w:val="22"/>
        </w:rPr>
        <w:t>stawki podatku od towarów i usług;</w:t>
      </w:r>
    </w:p>
    <w:p w:rsidR="0079461C" w:rsidRPr="00267619" w:rsidRDefault="000C17C7" w:rsidP="00610EDC">
      <w:pPr>
        <w:ind w:left="1080"/>
        <w:jc w:val="both"/>
        <w:rPr>
          <w:sz w:val="22"/>
          <w:szCs w:val="22"/>
        </w:rPr>
      </w:pPr>
      <w:r w:rsidRPr="00267619">
        <w:rPr>
          <w:sz w:val="22"/>
          <w:szCs w:val="22"/>
        </w:rPr>
        <w:t xml:space="preserve">- jeżeli zmiany te będą miały wpływ na koszty wykonania zamówienia i zostanie to wykazane przez Wykonawcę, z zastrzeżeniem ust. </w:t>
      </w:r>
      <w:r w:rsidR="003C73D1" w:rsidRPr="00267619">
        <w:rPr>
          <w:sz w:val="22"/>
          <w:szCs w:val="22"/>
        </w:rPr>
        <w:t>15</w:t>
      </w:r>
      <w:r w:rsidRPr="00267619">
        <w:rPr>
          <w:sz w:val="22"/>
          <w:szCs w:val="22"/>
        </w:rPr>
        <w:t>.</w:t>
      </w:r>
    </w:p>
    <w:p w:rsidR="00811C22" w:rsidRPr="00267619" w:rsidRDefault="006F77D7" w:rsidP="00DC69FB">
      <w:pPr>
        <w:numPr>
          <w:ilvl w:val="0"/>
          <w:numId w:val="79"/>
        </w:numPr>
        <w:jc w:val="both"/>
        <w:rPr>
          <w:sz w:val="22"/>
          <w:szCs w:val="22"/>
        </w:rPr>
      </w:pPr>
      <w:r w:rsidRPr="00267619">
        <w:rPr>
          <w:sz w:val="22"/>
          <w:szCs w:val="22"/>
        </w:rPr>
        <w:t xml:space="preserve">zmiany </w:t>
      </w:r>
      <w:r w:rsidR="00A24434" w:rsidRPr="00267619">
        <w:rPr>
          <w:sz w:val="22"/>
          <w:szCs w:val="22"/>
        </w:rPr>
        <w:t>Podwykonawcy,</w:t>
      </w:r>
      <w:r w:rsidRPr="00267619">
        <w:rPr>
          <w:sz w:val="22"/>
          <w:szCs w:val="22"/>
        </w:rPr>
        <w:t xml:space="preserve"> na zasoby którego powoływał się Wykonawca w postępowaniu o udzielenie zamówienia publicznego na zasadach określonych w § 7 ust. 7 Umowy. </w:t>
      </w:r>
    </w:p>
    <w:p w:rsidR="00572A0E" w:rsidRPr="00267619" w:rsidRDefault="0084510F" w:rsidP="00DC69FB">
      <w:pPr>
        <w:numPr>
          <w:ilvl w:val="0"/>
          <w:numId w:val="70"/>
        </w:numPr>
        <w:jc w:val="both"/>
        <w:rPr>
          <w:sz w:val="22"/>
          <w:szCs w:val="22"/>
        </w:rPr>
      </w:pPr>
      <w:r w:rsidRPr="00267619">
        <w:rPr>
          <w:sz w:val="22"/>
          <w:szCs w:val="22"/>
        </w:rPr>
        <w:t>Wprowadzenie zmian</w:t>
      </w:r>
      <w:r w:rsidR="00572A0E" w:rsidRPr="00267619">
        <w:rPr>
          <w:sz w:val="22"/>
          <w:szCs w:val="22"/>
        </w:rPr>
        <w:t xml:space="preserve"> umowy na podstawie art. </w:t>
      </w:r>
      <w:r w:rsidR="000143FC" w:rsidRPr="00267619">
        <w:rPr>
          <w:sz w:val="22"/>
          <w:szCs w:val="22"/>
        </w:rPr>
        <w:t xml:space="preserve">455 </w:t>
      </w:r>
      <w:r w:rsidR="00572A0E" w:rsidRPr="00267619">
        <w:rPr>
          <w:sz w:val="22"/>
          <w:szCs w:val="22"/>
        </w:rPr>
        <w:t xml:space="preserve">ust. 1 pkt. </w:t>
      </w:r>
      <w:r w:rsidR="000143FC" w:rsidRPr="00267619">
        <w:rPr>
          <w:sz w:val="22"/>
          <w:szCs w:val="22"/>
        </w:rPr>
        <w:t>3</w:t>
      </w:r>
      <w:r w:rsidR="00572A0E" w:rsidRPr="00267619">
        <w:rPr>
          <w:sz w:val="22"/>
          <w:szCs w:val="22"/>
        </w:rPr>
        <w:t xml:space="preserve">, </w:t>
      </w:r>
      <w:r w:rsidRPr="00267619">
        <w:rPr>
          <w:sz w:val="22"/>
          <w:szCs w:val="22"/>
        </w:rPr>
        <w:t>jest możliwe</w:t>
      </w:r>
      <w:r w:rsidR="00572A0E" w:rsidRPr="00267619">
        <w:rPr>
          <w:sz w:val="22"/>
          <w:szCs w:val="22"/>
        </w:rPr>
        <w:t xml:space="preserve"> po spełnieniu przesłanek określony</w:t>
      </w:r>
      <w:r w:rsidRPr="00267619">
        <w:rPr>
          <w:sz w:val="22"/>
          <w:szCs w:val="22"/>
        </w:rPr>
        <w:t>ch</w:t>
      </w:r>
      <w:r w:rsidR="00572A0E" w:rsidRPr="00267619">
        <w:rPr>
          <w:sz w:val="22"/>
          <w:szCs w:val="22"/>
        </w:rPr>
        <w:t xml:space="preserve"> we wskazanym przepisie, </w:t>
      </w:r>
      <w:r w:rsidRPr="00267619">
        <w:rPr>
          <w:sz w:val="22"/>
          <w:szCs w:val="22"/>
        </w:rPr>
        <w:t xml:space="preserve">po podpisaniu protokołu konieczności, zgodnie z § 1 ust. 10 Umowy. </w:t>
      </w:r>
    </w:p>
    <w:p w:rsidR="002E21D7" w:rsidRPr="00267619" w:rsidRDefault="002E21D7" w:rsidP="00DC69FB">
      <w:pPr>
        <w:numPr>
          <w:ilvl w:val="0"/>
          <w:numId w:val="70"/>
        </w:numPr>
        <w:jc w:val="both"/>
        <w:rPr>
          <w:sz w:val="22"/>
          <w:szCs w:val="22"/>
        </w:rPr>
      </w:pPr>
      <w:r w:rsidRPr="00267619">
        <w:rPr>
          <w:sz w:val="22"/>
          <w:szCs w:val="22"/>
        </w:rPr>
        <w:t>W przedstawionych w ust. 2 pkt. 1</w:t>
      </w:r>
      <w:r w:rsidR="003C73D1" w:rsidRPr="00267619">
        <w:rPr>
          <w:sz w:val="22"/>
          <w:szCs w:val="22"/>
        </w:rPr>
        <w:t>)</w:t>
      </w:r>
      <w:r w:rsidRPr="00267619">
        <w:rPr>
          <w:sz w:val="22"/>
          <w:szCs w:val="22"/>
        </w:rPr>
        <w:t xml:space="preserve"> przypadkach wystąpienia opóźnień Strony ustalą nowe terminy, z tym zastrzeżeniem, że maksymalny okres przesunięcia terminu zakończenia realizacji przedmiotu umowy, w odn</w:t>
      </w:r>
      <w:r w:rsidR="007845A7" w:rsidRPr="00267619">
        <w:rPr>
          <w:sz w:val="22"/>
          <w:szCs w:val="22"/>
        </w:rPr>
        <w:t xml:space="preserve">iesieniu do przesłanki, o której mowa w ust. 2 pkt. 1 lit. a) oraz lit. g), równy będzie okresowi przerwy lub przestoju. </w:t>
      </w:r>
    </w:p>
    <w:p w:rsidR="00572A0E" w:rsidRPr="00267619" w:rsidRDefault="00A454AB" w:rsidP="00DC69FB">
      <w:pPr>
        <w:numPr>
          <w:ilvl w:val="0"/>
          <w:numId w:val="70"/>
        </w:numPr>
        <w:jc w:val="both"/>
        <w:rPr>
          <w:sz w:val="22"/>
          <w:szCs w:val="22"/>
        </w:rPr>
      </w:pPr>
      <w:r w:rsidRPr="00267619">
        <w:rPr>
          <w:sz w:val="22"/>
          <w:szCs w:val="22"/>
        </w:rPr>
        <w:t xml:space="preserve">Wykonawca jest uprawniony do żądania zmiany wynagrodzenia należnego z tytułu realizacji Umowy odpowiednio w przypadkach określonych </w:t>
      </w:r>
      <w:r w:rsidR="00DD4DE0" w:rsidRPr="00267619">
        <w:rPr>
          <w:sz w:val="22"/>
          <w:szCs w:val="22"/>
        </w:rPr>
        <w:t>ust. 2</w:t>
      </w:r>
      <w:r w:rsidR="004705CF" w:rsidRPr="00267619">
        <w:rPr>
          <w:sz w:val="22"/>
          <w:szCs w:val="22"/>
        </w:rPr>
        <w:t xml:space="preserve"> pkt. 3</w:t>
      </w:r>
      <w:r w:rsidR="003C73D1" w:rsidRPr="00267619">
        <w:rPr>
          <w:sz w:val="22"/>
          <w:szCs w:val="22"/>
        </w:rPr>
        <w:t>)</w:t>
      </w:r>
      <w:r w:rsidR="004705CF" w:rsidRPr="00267619">
        <w:rPr>
          <w:sz w:val="22"/>
          <w:szCs w:val="22"/>
        </w:rPr>
        <w:t xml:space="preserve"> niniejszego paragrafu. </w:t>
      </w:r>
    </w:p>
    <w:p w:rsidR="00B64F88" w:rsidRPr="00267619" w:rsidRDefault="00A454AB" w:rsidP="00DC69FB">
      <w:pPr>
        <w:numPr>
          <w:ilvl w:val="0"/>
          <w:numId w:val="70"/>
        </w:numPr>
        <w:jc w:val="both"/>
        <w:rPr>
          <w:sz w:val="22"/>
          <w:szCs w:val="22"/>
        </w:rPr>
      </w:pPr>
      <w:r w:rsidRPr="00267619">
        <w:rPr>
          <w:sz w:val="22"/>
          <w:szCs w:val="22"/>
        </w:rPr>
        <w:t>Zamawiający jest uprawniony do żądania zmiany sposobu rozliczania Umowy lub dokonywania płatności na rzecz Wykonawcy w związku ze zmianami zawartej przez Zamawiającego umowy o dofinansowanie projektu</w:t>
      </w:r>
      <w:r w:rsidR="003B3660" w:rsidRPr="00267619">
        <w:rPr>
          <w:sz w:val="22"/>
          <w:szCs w:val="22"/>
        </w:rPr>
        <w:t>.</w:t>
      </w:r>
      <w:r w:rsidRPr="00267619">
        <w:rPr>
          <w:sz w:val="22"/>
          <w:szCs w:val="22"/>
        </w:rPr>
        <w:t>.</w:t>
      </w:r>
    </w:p>
    <w:p w:rsidR="00A454AB" w:rsidRPr="00267619" w:rsidRDefault="00A454AB" w:rsidP="00DC69FB">
      <w:pPr>
        <w:numPr>
          <w:ilvl w:val="0"/>
          <w:numId w:val="70"/>
        </w:numPr>
        <w:jc w:val="both"/>
        <w:rPr>
          <w:sz w:val="22"/>
          <w:szCs w:val="22"/>
        </w:rPr>
      </w:pPr>
      <w:r w:rsidRPr="00267619">
        <w:rPr>
          <w:sz w:val="22"/>
          <w:szCs w:val="22"/>
        </w:rPr>
        <w:t xml:space="preserve">Jeżeli Wykonawca uważa się za uprawnionego do </w:t>
      </w:r>
      <w:r w:rsidR="003C73D1" w:rsidRPr="00267619">
        <w:rPr>
          <w:sz w:val="22"/>
          <w:szCs w:val="22"/>
        </w:rPr>
        <w:t xml:space="preserve">skorzystania z przesłanek dotyczących zmiany umowy, o których mowa w ust. 2 </w:t>
      </w:r>
      <w:r w:rsidRPr="00267619">
        <w:rPr>
          <w:sz w:val="22"/>
          <w:szCs w:val="22"/>
        </w:rPr>
        <w:t>lub zmiany Umowy na innej podstawie wskazanej w niniejszej Umowie</w:t>
      </w:r>
      <w:r w:rsidR="003C73D1" w:rsidRPr="00267619">
        <w:rPr>
          <w:sz w:val="22"/>
          <w:szCs w:val="22"/>
        </w:rPr>
        <w:t>, z zastrzeżeniem ust. 2 pkt. 4) Umowy</w:t>
      </w:r>
      <w:r w:rsidRPr="00267619">
        <w:rPr>
          <w:sz w:val="22"/>
          <w:szCs w:val="22"/>
        </w:rPr>
        <w:t>, zobowiązany jest do przekazania Inspektorowi nadzoru inwestorskiego wniosku dotyczącego zmiany Umowy wraz z opisem zdarzenia lub okoliczności stanowiących podstawę do żądania takiej zmiany.</w:t>
      </w:r>
    </w:p>
    <w:p w:rsidR="00A454AB" w:rsidRPr="00267619" w:rsidRDefault="00A454AB" w:rsidP="00DC69FB">
      <w:pPr>
        <w:numPr>
          <w:ilvl w:val="0"/>
          <w:numId w:val="70"/>
        </w:numPr>
        <w:jc w:val="both"/>
        <w:rPr>
          <w:sz w:val="22"/>
          <w:szCs w:val="22"/>
        </w:rPr>
      </w:pPr>
      <w:r w:rsidRPr="00267619">
        <w:rPr>
          <w:sz w:val="22"/>
          <w:szCs w:val="22"/>
        </w:rPr>
        <w:t xml:space="preserve">Wniosek, o którym mowa w </w:t>
      </w:r>
      <w:r w:rsidR="00DD4DE0" w:rsidRPr="00267619">
        <w:rPr>
          <w:sz w:val="22"/>
          <w:szCs w:val="22"/>
        </w:rPr>
        <w:t xml:space="preserve">ust. </w:t>
      </w:r>
      <w:r w:rsidR="003C73D1" w:rsidRPr="00267619">
        <w:rPr>
          <w:sz w:val="22"/>
          <w:szCs w:val="22"/>
        </w:rPr>
        <w:t xml:space="preserve">7 </w:t>
      </w:r>
      <w:r w:rsidRPr="00267619">
        <w:rPr>
          <w:sz w:val="22"/>
          <w:szCs w:val="22"/>
        </w:rPr>
        <w:t xml:space="preserve">powinien zostać przekazany niezwłocznie, jednakże nie później niż w terminie </w:t>
      </w:r>
      <w:r w:rsidR="00811C22" w:rsidRPr="00267619">
        <w:rPr>
          <w:sz w:val="22"/>
          <w:szCs w:val="22"/>
        </w:rPr>
        <w:t xml:space="preserve">14 </w:t>
      </w:r>
      <w:r w:rsidRPr="00267619">
        <w:rPr>
          <w:sz w:val="22"/>
          <w:szCs w:val="22"/>
        </w:rPr>
        <w:t xml:space="preserve">dni roboczych od dnia, w którym Wykonawca dowiedział się, lub powinien dowiedzieć się o danym zdarzeniu lub okolicznościach. </w:t>
      </w:r>
    </w:p>
    <w:p w:rsidR="00A454AB" w:rsidRPr="00267619" w:rsidRDefault="00A454AB" w:rsidP="00DC69FB">
      <w:pPr>
        <w:numPr>
          <w:ilvl w:val="0"/>
          <w:numId w:val="70"/>
        </w:numPr>
        <w:jc w:val="both"/>
        <w:rPr>
          <w:sz w:val="22"/>
          <w:szCs w:val="22"/>
        </w:rPr>
      </w:pPr>
      <w:r w:rsidRPr="00267619">
        <w:rPr>
          <w:sz w:val="22"/>
          <w:szCs w:val="22"/>
        </w:rPr>
        <w:t xml:space="preserve">Wykonawca zobowiązany jest do dostarczenia wraz z wnioskiem, o którym mowa w </w:t>
      </w:r>
      <w:r w:rsidR="00DD4DE0" w:rsidRPr="00267619">
        <w:rPr>
          <w:sz w:val="22"/>
          <w:szCs w:val="22"/>
        </w:rPr>
        <w:t xml:space="preserve">ust. </w:t>
      </w:r>
      <w:r w:rsidR="003C73D1" w:rsidRPr="00267619">
        <w:rPr>
          <w:sz w:val="22"/>
          <w:szCs w:val="22"/>
        </w:rPr>
        <w:t>7</w:t>
      </w:r>
      <w:r w:rsidRPr="00267619">
        <w:rPr>
          <w:sz w:val="22"/>
          <w:szCs w:val="22"/>
        </w:rPr>
        <w:t xml:space="preserve">, wszelkich innych dokumentów wymaganych Umową, w tym propozycji rozliczenia przygotowanej w oparciu o zasady określone </w:t>
      </w:r>
      <w:r w:rsidR="00920C85" w:rsidRPr="00267619">
        <w:rPr>
          <w:sz w:val="22"/>
          <w:szCs w:val="22"/>
        </w:rPr>
        <w:t>w § 2</w:t>
      </w:r>
      <w:r w:rsidR="00A32FB9" w:rsidRPr="00267619">
        <w:rPr>
          <w:sz w:val="22"/>
          <w:szCs w:val="22"/>
        </w:rPr>
        <w:t>6</w:t>
      </w:r>
      <w:r w:rsidR="00920C85" w:rsidRPr="00267619">
        <w:rPr>
          <w:sz w:val="22"/>
          <w:szCs w:val="22"/>
        </w:rPr>
        <w:t xml:space="preserve"> ust. 1 Umowy</w:t>
      </w:r>
      <w:r w:rsidRPr="00267619">
        <w:rPr>
          <w:sz w:val="22"/>
          <w:szCs w:val="22"/>
        </w:rPr>
        <w:t xml:space="preserve"> i informacji uzasadniających żądanie zmiany Umowy, stosowanie do zdarzenia lub okoliczności stanowiących podstawę żądania zmiany.</w:t>
      </w:r>
    </w:p>
    <w:p w:rsidR="00A454AB" w:rsidRPr="00267619" w:rsidRDefault="00A454AB" w:rsidP="00DC69FB">
      <w:pPr>
        <w:numPr>
          <w:ilvl w:val="0"/>
          <w:numId w:val="70"/>
        </w:numPr>
        <w:jc w:val="both"/>
        <w:rPr>
          <w:sz w:val="22"/>
          <w:szCs w:val="22"/>
        </w:rPr>
      </w:pPr>
      <w:r w:rsidRPr="00267619">
        <w:rPr>
          <w:sz w:val="22"/>
          <w:szCs w:val="22"/>
        </w:rPr>
        <w:t xml:space="preserve">Wykonawca zobowiązany jest do bieżącej dokumentacji koniecznej dla uzasadnienia żądania zmiany i przechowywania jej na Terenie budowy lub w innym miejscu wskazanym przez Inspektora nadzoru inwestorskiego. </w:t>
      </w:r>
    </w:p>
    <w:p w:rsidR="00A454AB" w:rsidRPr="00267619" w:rsidRDefault="00A454AB" w:rsidP="00DC69FB">
      <w:pPr>
        <w:numPr>
          <w:ilvl w:val="0"/>
          <w:numId w:val="70"/>
        </w:numPr>
        <w:jc w:val="both"/>
        <w:rPr>
          <w:sz w:val="22"/>
          <w:szCs w:val="22"/>
        </w:rPr>
      </w:pPr>
      <w:r w:rsidRPr="00267619">
        <w:rPr>
          <w:sz w:val="22"/>
          <w:szCs w:val="22"/>
        </w:rPr>
        <w:t xml:space="preserve">Po otrzymaniu wniosku, o którym mowa w </w:t>
      </w:r>
      <w:r w:rsidR="00DD4DE0" w:rsidRPr="00267619">
        <w:rPr>
          <w:sz w:val="22"/>
          <w:szCs w:val="22"/>
        </w:rPr>
        <w:t xml:space="preserve">ust. </w:t>
      </w:r>
      <w:r w:rsidR="003C73D1" w:rsidRPr="00267619">
        <w:rPr>
          <w:sz w:val="22"/>
          <w:szCs w:val="22"/>
        </w:rPr>
        <w:t xml:space="preserve">7 </w:t>
      </w:r>
      <w:r w:rsidRPr="00267619">
        <w:rPr>
          <w:sz w:val="22"/>
          <w:szCs w:val="22"/>
        </w:rPr>
        <w:t xml:space="preserve">Inspektor nadzoru inwestorskiego jest uprawniony, bez dokonywania oceny jego zasadności, do kontroli dokumentacji, o której mowa w </w:t>
      </w:r>
      <w:r w:rsidR="00DD4DE0" w:rsidRPr="00267619">
        <w:rPr>
          <w:sz w:val="22"/>
          <w:szCs w:val="22"/>
        </w:rPr>
        <w:lastRenderedPageBreak/>
        <w:t xml:space="preserve">ust. </w:t>
      </w:r>
      <w:r w:rsidR="003C73D1" w:rsidRPr="00267619">
        <w:rPr>
          <w:sz w:val="22"/>
          <w:szCs w:val="22"/>
        </w:rPr>
        <w:t xml:space="preserve">9 </w:t>
      </w:r>
      <w:r w:rsidRPr="00267619">
        <w:rPr>
          <w:sz w:val="22"/>
          <w:szCs w:val="22"/>
        </w:rPr>
        <w:t xml:space="preserve">i wydania Wykonawcy polecenia prowadzenia dalszej dokumentacji bieżącej uzasadniającej żądanie zmiany. </w:t>
      </w:r>
    </w:p>
    <w:p w:rsidR="00A454AB" w:rsidRPr="00267619" w:rsidRDefault="00A454AB" w:rsidP="00DC69FB">
      <w:pPr>
        <w:numPr>
          <w:ilvl w:val="0"/>
          <w:numId w:val="70"/>
        </w:numPr>
        <w:jc w:val="both"/>
        <w:rPr>
          <w:sz w:val="22"/>
          <w:szCs w:val="22"/>
        </w:rPr>
      </w:pPr>
      <w:r w:rsidRPr="00267619">
        <w:rPr>
          <w:sz w:val="22"/>
          <w:szCs w:val="22"/>
        </w:rPr>
        <w:t xml:space="preserve">Wykonawca jest zobowiązany do okazania do wglądu Inspektorowi nadzoru inwestorskiego dokumentacji, o której mowa w </w:t>
      </w:r>
      <w:r w:rsidR="00DD4DE0" w:rsidRPr="00267619">
        <w:rPr>
          <w:sz w:val="22"/>
          <w:szCs w:val="22"/>
        </w:rPr>
        <w:t xml:space="preserve">ust. </w:t>
      </w:r>
      <w:r w:rsidR="003C73D1" w:rsidRPr="00267619">
        <w:rPr>
          <w:sz w:val="22"/>
          <w:szCs w:val="22"/>
        </w:rPr>
        <w:t xml:space="preserve">9 </w:t>
      </w:r>
      <w:r w:rsidRPr="00267619">
        <w:rPr>
          <w:sz w:val="22"/>
          <w:szCs w:val="22"/>
        </w:rPr>
        <w:t>i przedłożenia na żądanie Inspektora nadzoru inwestorskiego jej kopii.</w:t>
      </w:r>
    </w:p>
    <w:p w:rsidR="00A454AB" w:rsidRPr="00267619" w:rsidRDefault="00A454AB" w:rsidP="00DC69FB">
      <w:pPr>
        <w:numPr>
          <w:ilvl w:val="0"/>
          <w:numId w:val="70"/>
        </w:numPr>
        <w:jc w:val="both"/>
        <w:rPr>
          <w:sz w:val="22"/>
          <w:szCs w:val="22"/>
        </w:rPr>
      </w:pPr>
      <w:r w:rsidRPr="00267619">
        <w:rPr>
          <w:sz w:val="22"/>
          <w:szCs w:val="22"/>
        </w:rPr>
        <w:t xml:space="preserve">W terminie </w:t>
      </w:r>
      <w:r w:rsidR="00811C22" w:rsidRPr="00267619">
        <w:rPr>
          <w:sz w:val="22"/>
          <w:szCs w:val="22"/>
        </w:rPr>
        <w:t xml:space="preserve">14 </w:t>
      </w:r>
      <w:r w:rsidRPr="00267619">
        <w:rPr>
          <w:sz w:val="22"/>
          <w:szCs w:val="22"/>
        </w:rPr>
        <w:t xml:space="preserve">dni roboczych od dnia otrzymania wniosku, o którym mowa w </w:t>
      </w:r>
      <w:r w:rsidR="00DD4DE0" w:rsidRPr="00267619">
        <w:rPr>
          <w:sz w:val="22"/>
          <w:szCs w:val="22"/>
        </w:rPr>
        <w:t xml:space="preserve">ust. </w:t>
      </w:r>
      <w:r w:rsidR="003C73D1" w:rsidRPr="00267619">
        <w:rPr>
          <w:sz w:val="22"/>
          <w:szCs w:val="22"/>
        </w:rPr>
        <w:t xml:space="preserve">7 </w:t>
      </w:r>
      <w:r w:rsidRPr="00267619">
        <w:rPr>
          <w:sz w:val="22"/>
          <w:szCs w:val="22"/>
        </w:rPr>
        <w:t>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rsidR="00A454AB" w:rsidRPr="00267619" w:rsidRDefault="00A454AB" w:rsidP="00DC69FB">
      <w:pPr>
        <w:numPr>
          <w:ilvl w:val="0"/>
          <w:numId w:val="70"/>
        </w:numPr>
        <w:jc w:val="both"/>
        <w:rPr>
          <w:sz w:val="22"/>
          <w:szCs w:val="22"/>
        </w:rPr>
      </w:pPr>
      <w:r w:rsidRPr="00267619">
        <w:rPr>
          <w:sz w:val="22"/>
          <w:szCs w:val="22"/>
        </w:rPr>
        <w:t xml:space="preserve">W terminie </w:t>
      </w:r>
      <w:r w:rsidR="00811C22" w:rsidRPr="00267619">
        <w:rPr>
          <w:sz w:val="22"/>
          <w:szCs w:val="22"/>
        </w:rPr>
        <w:t xml:space="preserve">5 </w:t>
      </w:r>
      <w:r w:rsidRPr="00267619">
        <w:rPr>
          <w:sz w:val="22"/>
          <w:szCs w:val="22"/>
        </w:rPr>
        <w:t xml:space="preserve">dni roboczych od dnia otrzymania żądania zmiany, zaopiniowanego przez Inspektora nadzoru </w:t>
      </w:r>
      <w:r w:rsidR="00F22CBA" w:rsidRPr="00267619">
        <w:rPr>
          <w:sz w:val="22"/>
          <w:szCs w:val="22"/>
        </w:rPr>
        <w:t>inwestorskiego, Zamawiający</w:t>
      </w:r>
      <w:r w:rsidRPr="00267619">
        <w:rPr>
          <w:sz w:val="22"/>
          <w:szCs w:val="22"/>
        </w:rPr>
        <w:t xml:space="preserve"> powiadomi Wykonawcę o akceptacji żądania zmiany Umowy i terminie podpisania aneksu do Umowy lub odpowiednio o braku akceptacji zmiany.</w:t>
      </w:r>
    </w:p>
    <w:p w:rsidR="00A454AB" w:rsidRPr="009E0295" w:rsidRDefault="00A454AB" w:rsidP="009E0295">
      <w:pPr>
        <w:numPr>
          <w:ilvl w:val="0"/>
          <w:numId w:val="70"/>
        </w:numPr>
        <w:jc w:val="both"/>
        <w:rPr>
          <w:sz w:val="22"/>
          <w:szCs w:val="22"/>
        </w:rPr>
      </w:pPr>
      <w:r w:rsidRPr="009E0295">
        <w:rPr>
          <w:sz w:val="22"/>
          <w:szCs w:val="22"/>
        </w:rPr>
        <w:t>Wszelkie zmiany Umowy są dokonywane przez umocowanych przedstawicieli Zamawiającego i Wykonawcy w formie pisemnej w drodze aneksu Umowy, pod rygorem nieważności,.</w:t>
      </w:r>
    </w:p>
    <w:p w:rsidR="00DD4DE0" w:rsidRPr="009E0295" w:rsidRDefault="00A454AB" w:rsidP="00DC69FB">
      <w:pPr>
        <w:numPr>
          <w:ilvl w:val="0"/>
          <w:numId w:val="70"/>
        </w:numPr>
        <w:jc w:val="both"/>
        <w:rPr>
          <w:sz w:val="22"/>
          <w:szCs w:val="22"/>
        </w:rPr>
      </w:pPr>
      <w:r w:rsidRPr="009E0295">
        <w:rPr>
          <w:sz w:val="22"/>
          <w:szCs w:val="22"/>
        </w:rPr>
        <w:t>W razie wątpliwości, przyjmuje się, że nie stanowią zmiany Umowy następujące zmiany:</w:t>
      </w:r>
    </w:p>
    <w:p w:rsidR="00A454AB" w:rsidRPr="009E0295" w:rsidRDefault="00A454AB" w:rsidP="00DC69FB">
      <w:pPr>
        <w:numPr>
          <w:ilvl w:val="0"/>
          <w:numId w:val="72"/>
        </w:numPr>
        <w:jc w:val="both"/>
        <w:rPr>
          <w:sz w:val="22"/>
          <w:szCs w:val="22"/>
        </w:rPr>
      </w:pPr>
      <w:r w:rsidRPr="009E0295">
        <w:rPr>
          <w:sz w:val="22"/>
          <w:szCs w:val="22"/>
        </w:rPr>
        <w:t>danych związanych z obsługą administracyjno-organizacyjną Umowy,</w:t>
      </w:r>
    </w:p>
    <w:p w:rsidR="00A454AB" w:rsidRPr="009E0295" w:rsidRDefault="00A454AB" w:rsidP="00DC69FB">
      <w:pPr>
        <w:numPr>
          <w:ilvl w:val="0"/>
          <w:numId w:val="72"/>
        </w:numPr>
        <w:jc w:val="both"/>
        <w:rPr>
          <w:sz w:val="22"/>
          <w:szCs w:val="22"/>
        </w:rPr>
      </w:pPr>
      <w:r w:rsidRPr="009E0295">
        <w:rPr>
          <w:sz w:val="22"/>
          <w:szCs w:val="22"/>
        </w:rPr>
        <w:t xml:space="preserve">danych teleadresowych, </w:t>
      </w:r>
    </w:p>
    <w:p w:rsidR="00A454AB" w:rsidRPr="009E0295" w:rsidRDefault="00A454AB" w:rsidP="00DC69FB">
      <w:pPr>
        <w:numPr>
          <w:ilvl w:val="0"/>
          <w:numId w:val="72"/>
        </w:numPr>
        <w:jc w:val="both"/>
        <w:rPr>
          <w:sz w:val="22"/>
          <w:szCs w:val="22"/>
        </w:rPr>
      </w:pPr>
      <w:r w:rsidRPr="009E0295">
        <w:rPr>
          <w:sz w:val="22"/>
          <w:szCs w:val="22"/>
        </w:rPr>
        <w:t>danych rejestrowych,</w:t>
      </w:r>
    </w:p>
    <w:p w:rsidR="0003054D" w:rsidRPr="009E0295" w:rsidRDefault="00A454AB" w:rsidP="00DC69FB">
      <w:pPr>
        <w:numPr>
          <w:ilvl w:val="0"/>
          <w:numId w:val="72"/>
        </w:numPr>
        <w:jc w:val="both"/>
        <w:rPr>
          <w:sz w:val="22"/>
          <w:szCs w:val="22"/>
        </w:rPr>
      </w:pPr>
      <w:r w:rsidRPr="009E0295">
        <w:rPr>
          <w:sz w:val="22"/>
          <w:szCs w:val="22"/>
        </w:rPr>
        <w:t>będące następstwem sukcesji uniwersalnej po jednej ze stron Umowy.</w:t>
      </w:r>
    </w:p>
    <w:p w:rsidR="00A454AB" w:rsidRPr="007610A9" w:rsidRDefault="00A454AB" w:rsidP="0003054D">
      <w:pPr>
        <w:rPr>
          <w:b/>
          <w:sz w:val="22"/>
          <w:szCs w:val="22"/>
        </w:rPr>
      </w:pPr>
    </w:p>
    <w:p w:rsidR="00DD4DE0" w:rsidRPr="007610A9" w:rsidRDefault="00DD4DE0" w:rsidP="00DD4DE0">
      <w:pPr>
        <w:rPr>
          <w:b/>
          <w:bCs/>
          <w:sz w:val="22"/>
          <w:szCs w:val="22"/>
        </w:rPr>
      </w:pPr>
      <w:r w:rsidRPr="007610A9">
        <w:rPr>
          <w:b/>
          <w:bCs/>
          <w:sz w:val="22"/>
          <w:szCs w:val="22"/>
        </w:rPr>
        <w:t xml:space="preserve">§ </w:t>
      </w:r>
      <w:r w:rsidR="00ED621B" w:rsidRPr="007610A9">
        <w:rPr>
          <w:b/>
          <w:bCs/>
          <w:sz w:val="22"/>
          <w:szCs w:val="22"/>
        </w:rPr>
        <w:t>40</w:t>
      </w:r>
    </w:p>
    <w:p w:rsidR="00DD4DE0" w:rsidRPr="007610A9" w:rsidRDefault="00DD4DE0" w:rsidP="00DD4DE0">
      <w:pPr>
        <w:rPr>
          <w:b/>
          <w:bCs/>
          <w:sz w:val="22"/>
          <w:szCs w:val="22"/>
        </w:rPr>
      </w:pPr>
      <w:r w:rsidRPr="007610A9">
        <w:rPr>
          <w:b/>
          <w:kern w:val="22"/>
          <w:sz w:val="22"/>
          <w:szCs w:val="22"/>
        </w:rPr>
        <w:t>OCHRONA INFORMACJI.</w:t>
      </w:r>
    </w:p>
    <w:p w:rsidR="00DD4DE0" w:rsidRPr="007610A9" w:rsidRDefault="00DD4DE0" w:rsidP="00DC69FB">
      <w:pPr>
        <w:numPr>
          <w:ilvl w:val="0"/>
          <w:numId w:val="73"/>
        </w:numPr>
        <w:jc w:val="both"/>
        <w:rPr>
          <w:sz w:val="22"/>
          <w:szCs w:val="22"/>
        </w:rPr>
      </w:pPr>
      <w:r w:rsidRPr="007610A9">
        <w:rPr>
          <w:sz w:val="22"/>
          <w:szCs w:val="22"/>
        </w:rPr>
        <w:t>Wykonawca zobowiązuje się nie ujawniać osobom trzecim Informacji Poufnych pozyskanych od Zamawiającego podczas realizacji niniejszej Umowy.</w:t>
      </w:r>
    </w:p>
    <w:p w:rsidR="00DD4DE0" w:rsidRPr="007610A9" w:rsidRDefault="00DD4DE0" w:rsidP="00DC69FB">
      <w:pPr>
        <w:numPr>
          <w:ilvl w:val="0"/>
          <w:numId w:val="73"/>
        </w:numPr>
        <w:jc w:val="both"/>
        <w:rPr>
          <w:sz w:val="22"/>
          <w:szCs w:val="22"/>
        </w:rPr>
      </w:pPr>
      <w:r w:rsidRPr="007610A9">
        <w:rPr>
          <w:sz w:val="22"/>
          <w:szCs w:val="22"/>
        </w:rPr>
        <w:t xml:space="preserve">Strony będą </w:t>
      </w:r>
      <w:r w:rsidR="00F22CBA" w:rsidRPr="007610A9">
        <w:rPr>
          <w:sz w:val="22"/>
          <w:szCs w:val="22"/>
        </w:rPr>
        <w:t>traktowały</w:t>
      </w:r>
      <w:r w:rsidRPr="007610A9">
        <w:rPr>
          <w:sz w:val="22"/>
          <w:szCs w:val="22"/>
        </w:rPr>
        <w:t xml:space="preserve"> jako Informacje Poufne, wszystkie informacje przekazane lub uzyskane od drugiej Strony lub podmiotów działających w ich imieniu lub współpracujących z nimi, niezależnie od ich formy i nośnika, w tym informacje ustne i wizualne, uzyskane przed lub po zawarciu niniejszej Umowy, niezależnie od faktu czy takie Informacje Poufne zostaną oznaczone jako poufne czy nie, w </w:t>
      </w:r>
      <w:r w:rsidR="006B3526" w:rsidRPr="007610A9">
        <w:rPr>
          <w:sz w:val="22"/>
          <w:szCs w:val="22"/>
        </w:rPr>
        <w:t>szczególności,</w:t>
      </w:r>
      <w:r w:rsidRPr="007610A9">
        <w:rPr>
          <w:sz w:val="22"/>
          <w:szCs w:val="22"/>
        </w:rPr>
        <w:t xml:space="preserve"> lecz nie tylko obejmujące swoim zakresem:</w:t>
      </w:r>
    </w:p>
    <w:p w:rsidR="00AE4799" w:rsidRPr="007610A9" w:rsidRDefault="00AE4799" w:rsidP="00DC69FB">
      <w:pPr>
        <w:numPr>
          <w:ilvl w:val="0"/>
          <w:numId w:val="74"/>
        </w:numPr>
        <w:jc w:val="both"/>
        <w:rPr>
          <w:sz w:val="22"/>
          <w:szCs w:val="22"/>
        </w:rPr>
      </w:pPr>
      <w:r w:rsidRPr="007610A9">
        <w:rPr>
          <w:sz w:val="22"/>
          <w:szCs w:val="22"/>
        </w:rPr>
        <w:t xml:space="preserve">Projekt budowlany </w:t>
      </w:r>
    </w:p>
    <w:p w:rsidR="00AE4799" w:rsidRPr="007610A9" w:rsidRDefault="00AE4799" w:rsidP="00DC69FB">
      <w:pPr>
        <w:numPr>
          <w:ilvl w:val="0"/>
          <w:numId w:val="74"/>
        </w:numPr>
        <w:jc w:val="both"/>
        <w:rPr>
          <w:sz w:val="22"/>
          <w:szCs w:val="22"/>
        </w:rPr>
      </w:pPr>
      <w:r w:rsidRPr="007610A9">
        <w:rPr>
          <w:sz w:val="22"/>
          <w:szCs w:val="22"/>
        </w:rPr>
        <w:t>Projekty wykonawcze</w:t>
      </w:r>
      <w:r w:rsidR="00850378" w:rsidRPr="007610A9">
        <w:rPr>
          <w:sz w:val="22"/>
          <w:szCs w:val="22"/>
        </w:rPr>
        <w:t xml:space="preserve"> instalacji elektrycznych </w:t>
      </w:r>
      <w:r w:rsidR="005D3A3F" w:rsidRPr="007610A9">
        <w:rPr>
          <w:sz w:val="22"/>
          <w:szCs w:val="22"/>
        </w:rPr>
        <w:t>.</w:t>
      </w:r>
    </w:p>
    <w:p w:rsidR="00DD4DE0" w:rsidRPr="007610A9" w:rsidRDefault="00DD4DE0" w:rsidP="00DC69FB">
      <w:pPr>
        <w:numPr>
          <w:ilvl w:val="0"/>
          <w:numId w:val="73"/>
        </w:numPr>
        <w:jc w:val="both"/>
        <w:rPr>
          <w:sz w:val="22"/>
          <w:szCs w:val="22"/>
        </w:rPr>
      </w:pPr>
      <w:r w:rsidRPr="007610A9">
        <w:rPr>
          <w:sz w:val="22"/>
          <w:szCs w:val="22"/>
        </w:rPr>
        <w:t>Wykonawca może ujawnić Informacje Poufne jedynie swojej kadrze zarządzającej i pracownikom, podwykonawcom, (każdy z nich zwany będzie z osobna “Przedstawicielem” a łącznie „Przedstawicielami”), pod warunkiem jednak, że Przedstawiciele zobowiążą się przestrzegać zobowiązania do zachowania poufności Informacji Poufnych w zakresie opisanym w niniejszej Umowie.</w:t>
      </w:r>
    </w:p>
    <w:p w:rsidR="00DD4DE0" w:rsidRPr="007610A9" w:rsidRDefault="00DD4DE0" w:rsidP="00DC69FB">
      <w:pPr>
        <w:numPr>
          <w:ilvl w:val="0"/>
          <w:numId w:val="73"/>
        </w:numPr>
        <w:jc w:val="both"/>
        <w:rPr>
          <w:sz w:val="22"/>
          <w:szCs w:val="22"/>
        </w:rPr>
      </w:pPr>
      <w:r w:rsidRPr="007610A9">
        <w:rPr>
          <w:sz w:val="22"/>
          <w:szCs w:val="22"/>
        </w:rPr>
        <w:t>Wykonawca zobowiązuje się do:</w:t>
      </w:r>
    </w:p>
    <w:p w:rsidR="00DD4DE0" w:rsidRPr="007610A9" w:rsidRDefault="00DD4DE0" w:rsidP="00DC69FB">
      <w:pPr>
        <w:numPr>
          <w:ilvl w:val="0"/>
          <w:numId w:val="75"/>
        </w:numPr>
        <w:jc w:val="both"/>
        <w:rPr>
          <w:sz w:val="22"/>
          <w:szCs w:val="22"/>
        </w:rPr>
      </w:pPr>
      <w:r w:rsidRPr="007610A9">
        <w:rPr>
          <w:sz w:val="22"/>
          <w:szCs w:val="22"/>
        </w:rPr>
        <w:t>właściwej ochrony Informacji Poufnych przed nieuprawnionym wykorzystaniem;</w:t>
      </w:r>
    </w:p>
    <w:p w:rsidR="00DD4DE0" w:rsidRPr="007610A9" w:rsidRDefault="006B3526" w:rsidP="00DC69FB">
      <w:pPr>
        <w:numPr>
          <w:ilvl w:val="0"/>
          <w:numId w:val="75"/>
        </w:numPr>
        <w:jc w:val="both"/>
        <w:rPr>
          <w:sz w:val="22"/>
          <w:szCs w:val="22"/>
        </w:rPr>
      </w:pPr>
      <w:r w:rsidRPr="007610A9">
        <w:rPr>
          <w:sz w:val="22"/>
          <w:szCs w:val="22"/>
        </w:rPr>
        <w:t>niepowielania</w:t>
      </w:r>
      <w:r w:rsidR="00DD4DE0" w:rsidRPr="007610A9">
        <w:rPr>
          <w:sz w:val="22"/>
          <w:szCs w:val="22"/>
        </w:rPr>
        <w:t xml:space="preserve"> otrzymanych nośników Informacji Poufnych;</w:t>
      </w:r>
    </w:p>
    <w:p w:rsidR="00DD4DE0" w:rsidRPr="007610A9" w:rsidRDefault="00DD4DE0" w:rsidP="00DC69FB">
      <w:pPr>
        <w:numPr>
          <w:ilvl w:val="0"/>
          <w:numId w:val="75"/>
        </w:numPr>
        <w:jc w:val="both"/>
        <w:rPr>
          <w:sz w:val="22"/>
          <w:szCs w:val="22"/>
        </w:rPr>
      </w:pPr>
      <w:r w:rsidRPr="007610A9">
        <w:rPr>
          <w:sz w:val="22"/>
          <w:szCs w:val="22"/>
        </w:rPr>
        <w:t>wykorzystywania Informacji Poufnych wyłącznie w celu realizacji niniejszej umowy;</w:t>
      </w:r>
    </w:p>
    <w:p w:rsidR="00DD4DE0" w:rsidRPr="007610A9" w:rsidRDefault="00DD4DE0" w:rsidP="00DC69FB">
      <w:pPr>
        <w:numPr>
          <w:ilvl w:val="0"/>
          <w:numId w:val="75"/>
        </w:numPr>
        <w:jc w:val="both"/>
        <w:rPr>
          <w:sz w:val="22"/>
          <w:szCs w:val="22"/>
        </w:rPr>
      </w:pPr>
      <w:r w:rsidRPr="007610A9">
        <w:rPr>
          <w:sz w:val="22"/>
          <w:szCs w:val="22"/>
        </w:rPr>
        <w:t>ograniczenia, przy użyciu wszelkich odpowiednich środków, przepływu oraz zakresu wykorzystania, Informacji Poufnych w całości lub części do Przedstawicieli, których udział w realizacji umowy jest konieczny;</w:t>
      </w:r>
    </w:p>
    <w:p w:rsidR="00DD4DE0" w:rsidRPr="007610A9" w:rsidRDefault="00DD4DE0" w:rsidP="00DC69FB">
      <w:pPr>
        <w:numPr>
          <w:ilvl w:val="0"/>
          <w:numId w:val="75"/>
        </w:numPr>
        <w:jc w:val="both"/>
        <w:rPr>
          <w:sz w:val="22"/>
          <w:szCs w:val="22"/>
        </w:rPr>
      </w:pPr>
      <w:r w:rsidRPr="007610A9">
        <w:rPr>
          <w:sz w:val="22"/>
          <w:szCs w:val="22"/>
        </w:rPr>
        <w:t xml:space="preserve">informowania na każde żądanie Zamawiającego, w formie pisemnej, </w:t>
      </w:r>
      <w:r w:rsidRPr="007610A9">
        <w:rPr>
          <w:sz w:val="22"/>
          <w:szCs w:val="22"/>
        </w:rPr>
        <w:br/>
      </w:r>
      <w:r w:rsidRPr="007610A9">
        <w:rPr>
          <w:sz w:val="22"/>
          <w:szCs w:val="22"/>
        </w:rPr>
        <w:lastRenderedPageBreak/>
        <w:t>o przedstawicielach Wykonawcy, którym Informacja Poufna została ujawniona wraz z zakresem ujawnionej informacji;</w:t>
      </w:r>
    </w:p>
    <w:p w:rsidR="00DD4DE0" w:rsidRPr="007610A9" w:rsidRDefault="00DD4DE0" w:rsidP="00DC69FB">
      <w:pPr>
        <w:numPr>
          <w:ilvl w:val="0"/>
          <w:numId w:val="75"/>
        </w:numPr>
        <w:jc w:val="both"/>
        <w:rPr>
          <w:sz w:val="22"/>
          <w:szCs w:val="22"/>
        </w:rPr>
      </w:pPr>
      <w:r w:rsidRPr="007610A9">
        <w:rPr>
          <w:sz w:val="22"/>
          <w:szCs w:val="22"/>
        </w:rPr>
        <w:t>nieujawniania Informacji Poufnych znajdujących się w ich posiadaniu, w całości lub w części, w jakikolwiek sposób, osobom trzecim lub podmiotom innym niż Przedstawiciele Wykonawcy. Jeżeli Wykonawca lub Przedstawiciele będą prawnie zobowiązani do ujawnienia Informacji Poufnych, Wykonawca zobowiązuje się niezwłocznie informować o tym fakcie na piśmie, w celu umożliwienia podjęcia, w razie konieczności, działań lub procedur zapobiegawczych oraz uprzedniego skonsultowania, bez względu na okoliczności, zakresu i harmonogramu wymaganego ujawnienia;</w:t>
      </w:r>
    </w:p>
    <w:p w:rsidR="00DD4DE0" w:rsidRPr="007610A9" w:rsidRDefault="000C4538" w:rsidP="00DC69FB">
      <w:pPr>
        <w:numPr>
          <w:ilvl w:val="0"/>
          <w:numId w:val="75"/>
        </w:numPr>
        <w:jc w:val="both"/>
        <w:rPr>
          <w:sz w:val="22"/>
          <w:szCs w:val="22"/>
        </w:rPr>
      </w:pPr>
      <w:r w:rsidRPr="007610A9">
        <w:rPr>
          <w:sz w:val="22"/>
          <w:szCs w:val="22"/>
        </w:rPr>
        <w:t>niewykorzystywania</w:t>
      </w:r>
      <w:r w:rsidR="00DD4DE0" w:rsidRPr="007610A9">
        <w:rPr>
          <w:sz w:val="22"/>
          <w:szCs w:val="22"/>
        </w:rPr>
        <w:t xml:space="preserve"> Informacji Poufnych ze szkodą dla Zamawiającego;</w:t>
      </w:r>
    </w:p>
    <w:p w:rsidR="00DD4DE0" w:rsidRPr="007610A9" w:rsidRDefault="00DD4DE0" w:rsidP="00DC69FB">
      <w:pPr>
        <w:numPr>
          <w:ilvl w:val="0"/>
          <w:numId w:val="75"/>
        </w:numPr>
        <w:jc w:val="both"/>
        <w:rPr>
          <w:sz w:val="22"/>
          <w:szCs w:val="22"/>
        </w:rPr>
      </w:pPr>
      <w:r w:rsidRPr="007610A9">
        <w:rPr>
          <w:sz w:val="22"/>
          <w:szCs w:val="22"/>
        </w:rPr>
        <w:t>niezwłocznego zwrócenia, na żądanie Zamawiającego, wszelkich dokumentów zawierających Informacje Poufne oraz wszelkich kopii takich dokumentów sporządzonych przez Wykonawcę lub jego Przedstawicieli;</w:t>
      </w:r>
    </w:p>
    <w:p w:rsidR="00DD4DE0" w:rsidRPr="007610A9" w:rsidRDefault="00DD4DE0" w:rsidP="00DC69FB">
      <w:pPr>
        <w:numPr>
          <w:ilvl w:val="0"/>
          <w:numId w:val="75"/>
        </w:numPr>
        <w:jc w:val="both"/>
        <w:rPr>
          <w:sz w:val="22"/>
          <w:szCs w:val="22"/>
        </w:rPr>
      </w:pPr>
      <w:r w:rsidRPr="007610A9">
        <w:rPr>
          <w:sz w:val="22"/>
          <w:szCs w:val="22"/>
        </w:rPr>
        <w:t>niezwłocznego zniszczenia, na żądanie Zamawiającego wszelkich dokumentów zawierających Informacje Poufne oraz wszelkich kopii takich dokumentów sporządzonych przez Wykonawcę lub jego Przedstawicieli, oraz do niezwłocznego przekazania Zamawiającego pisma potwierdzającego zniszczenie powyższych dokumentów.</w:t>
      </w:r>
    </w:p>
    <w:p w:rsidR="00DD4DE0" w:rsidRPr="007610A9" w:rsidRDefault="00DD4DE0" w:rsidP="00DC69FB">
      <w:pPr>
        <w:numPr>
          <w:ilvl w:val="0"/>
          <w:numId w:val="73"/>
        </w:numPr>
        <w:jc w:val="both"/>
        <w:rPr>
          <w:sz w:val="22"/>
          <w:szCs w:val="22"/>
        </w:rPr>
      </w:pPr>
      <w:r w:rsidRPr="007610A9">
        <w:rPr>
          <w:sz w:val="22"/>
          <w:szCs w:val="22"/>
        </w:rPr>
        <w:t xml:space="preserve">Wykonawca zobowiązują się niezwłocznie poinformować Zamawiającego w przypadku powzięcia wiadomości lub podejrzenia o naruszeniu zobowiązań zawartych w niniejszej Umowie. </w:t>
      </w:r>
    </w:p>
    <w:p w:rsidR="00DD4DE0" w:rsidRPr="007610A9" w:rsidRDefault="00DD4DE0" w:rsidP="00DC69FB">
      <w:pPr>
        <w:numPr>
          <w:ilvl w:val="0"/>
          <w:numId w:val="73"/>
        </w:numPr>
        <w:jc w:val="both"/>
        <w:rPr>
          <w:sz w:val="22"/>
          <w:szCs w:val="22"/>
        </w:rPr>
      </w:pPr>
      <w:r w:rsidRPr="007610A9">
        <w:rPr>
          <w:sz w:val="22"/>
          <w:szCs w:val="22"/>
        </w:rPr>
        <w:t>Wykonawca akceptuje fakt, iż Zamawiający będzie uprawniony do wykorzystania środków niezbędnych do przeciwdziałania naruszeniu któregokolwiek z postanowień niniejszej Umowy, w szczególności dochodzenia wykonania postanowień niniejszej Umowy na drodze sądowej. Tego rodzaju środki przysługują Zamawiającemu niezależnie od środków przysługującym mu na podstawie przepisów prawa i zasad słuszności. Wszelkiego rodzaju odszkodowania przyznawane Zamawiającemu na podstawie niniejszej Umowy nie będą niczym ograniczone i będą obejmować, oprócz faktycznie poniesionych szkód bezpośrednich, także utracone zyski.</w:t>
      </w:r>
    </w:p>
    <w:p w:rsidR="00DD4DE0" w:rsidRPr="007610A9" w:rsidRDefault="00DD4DE0" w:rsidP="00DC69FB">
      <w:pPr>
        <w:numPr>
          <w:ilvl w:val="0"/>
          <w:numId w:val="73"/>
        </w:numPr>
        <w:jc w:val="both"/>
        <w:rPr>
          <w:sz w:val="22"/>
          <w:szCs w:val="22"/>
        </w:rPr>
      </w:pPr>
      <w:r w:rsidRPr="007610A9">
        <w:rPr>
          <w:sz w:val="22"/>
          <w:szCs w:val="22"/>
        </w:rPr>
        <w:t>Katalog Informacji Poufnych określony w ust. 2 jest katalogiem otwartym. Strony będą traktowały, jako Informacje Poufne, wszystkie informacje przekazane lub uzyskane od drugiej Strony lub podmiotów działających w ich imieniu lub współpracujących z nimi, niezależnie od ich formy i nośnika, w tym informacje ustne i wizualne, uzyskane przed lub po zawarciu niniejszej Umowy, niezależnie od faktu czy takie Informacje Poufne zostaną oznaczone jako poufne czy nie</w:t>
      </w:r>
    </w:p>
    <w:p w:rsidR="00DD4DE0" w:rsidRPr="007610A9" w:rsidRDefault="00DD4DE0" w:rsidP="00DC69FB">
      <w:pPr>
        <w:numPr>
          <w:ilvl w:val="0"/>
          <w:numId w:val="73"/>
        </w:numPr>
        <w:jc w:val="both"/>
        <w:rPr>
          <w:sz w:val="22"/>
          <w:szCs w:val="22"/>
        </w:rPr>
      </w:pPr>
      <w:r w:rsidRPr="007610A9">
        <w:rPr>
          <w:sz w:val="22"/>
          <w:szCs w:val="22"/>
        </w:rPr>
        <w:t>Wykonawca po otrzymaniu od Zamawiającego informacji, jeżeli w niniejszej Umowie nie określono inaczej będzie z nich korzystać wyłącznie w celu wykonania niniejszej Umowy oraz dołoży należytej staranności w celu zapobieżenia ujawnienia ich osobom trzecim. Wykonawca będzie stosować takie same standardy ochrony informacji, jakie stosuje chroniąc poufność własnych informacji.</w:t>
      </w:r>
    </w:p>
    <w:p w:rsidR="00A454AB" w:rsidRPr="007610A9" w:rsidRDefault="00DD4DE0" w:rsidP="00DC69FB">
      <w:pPr>
        <w:numPr>
          <w:ilvl w:val="0"/>
          <w:numId w:val="73"/>
        </w:numPr>
        <w:jc w:val="both"/>
        <w:rPr>
          <w:sz w:val="22"/>
          <w:szCs w:val="22"/>
        </w:rPr>
      </w:pPr>
      <w:r w:rsidRPr="007610A9">
        <w:rPr>
          <w:sz w:val="22"/>
          <w:szCs w:val="22"/>
        </w:rPr>
        <w:t>W przypadku zakończenia współpracy pomiędzy Stronami, Wykonawca zobowiązuje się do niezwłocznego zwrócenia Zamawiającemu wszelkich Informacji Poufnych wraz z wszystkimi kopiami będącymi w jego posiadaniu lub innych osób, którym Informacje Poufne zostały ujawnione zgodnie z postanowieniami Umowy.</w:t>
      </w:r>
    </w:p>
    <w:p w:rsidR="00EC7483" w:rsidRPr="007610A9" w:rsidRDefault="00EC7483" w:rsidP="00685CAA">
      <w:pPr>
        <w:jc w:val="both"/>
        <w:rPr>
          <w:b/>
          <w:sz w:val="22"/>
          <w:szCs w:val="22"/>
        </w:rPr>
      </w:pPr>
    </w:p>
    <w:p w:rsidR="0003054D" w:rsidRPr="007610A9" w:rsidRDefault="0003054D" w:rsidP="0003054D">
      <w:pPr>
        <w:rPr>
          <w:b/>
          <w:sz w:val="22"/>
          <w:szCs w:val="22"/>
        </w:rPr>
      </w:pPr>
      <w:r w:rsidRPr="007610A9">
        <w:rPr>
          <w:b/>
          <w:sz w:val="22"/>
          <w:szCs w:val="22"/>
        </w:rPr>
        <w:t xml:space="preserve">§ </w:t>
      </w:r>
      <w:r w:rsidR="00DE3134" w:rsidRPr="007610A9">
        <w:rPr>
          <w:b/>
          <w:sz w:val="22"/>
          <w:szCs w:val="22"/>
        </w:rPr>
        <w:t>4</w:t>
      </w:r>
      <w:r w:rsidR="00ED621B" w:rsidRPr="007610A9">
        <w:rPr>
          <w:b/>
          <w:sz w:val="22"/>
          <w:szCs w:val="22"/>
        </w:rPr>
        <w:t>1</w:t>
      </w:r>
      <w:r w:rsidRPr="007610A9">
        <w:rPr>
          <w:b/>
          <w:sz w:val="22"/>
          <w:szCs w:val="22"/>
        </w:rPr>
        <w:t>.</w:t>
      </w:r>
    </w:p>
    <w:p w:rsidR="0003054D" w:rsidRPr="007610A9" w:rsidRDefault="0003054D" w:rsidP="0003054D">
      <w:pPr>
        <w:rPr>
          <w:b/>
          <w:sz w:val="22"/>
          <w:szCs w:val="22"/>
        </w:rPr>
      </w:pPr>
      <w:r w:rsidRPr="007610A9">
        <w:rPr>
          <w:b/>
          <w:sz w:val="22"/>
          <w:szCs w:val="22"/>
        </w:rPr>
        <w:t>INFORMACJE OGÓLNE I PORZĄDKOWE.</w:t>
      </w:r>
    </w:p>
    <w:p w:rsidR="00B35A0F" w:rsidRPr="007610A9" w:rsidRDefault="00B35A0F" w:rsidP="00DC69FB">
      <w:pPr>
        <w:numPr>
          <w:ilvl w:val="0"/>
          <w:numId w:val="76"/>
        </w:numPr>
        <w:suppressAutoHyphens w:val="0"/>
        <w:autoSpaceDE w:val="0"/>
        <w:autoSpaceDN w:val="0"/>
        <w:adjustRightInd w:val="0"/>
        <w:jc w:val="both"/>
        <w:rPr>
          <w:bCs/>
          <w:sz w:val="22"/>
          <w:szCs w:val="22"/>
        </w:rPr>
      </w:pPr>
      <w:r w:rsidRPr="007610A9">
        <w:rPr>
          <w:bCs/>
          <w:sz w:val="22"/>
          <w:szCs w:val="22"/>
        </w:rPr>
        <w:t>Postanowienia Umowy są interpretowane na podstawie przepisów prawa polskiego.</w:t>
      </w:r>
    </w:p>
    <w:p w:rsidR="00B35A0F" w:rsidRPr="007610A9" w:rsidRDefault="00B35A0F" w:rsidP="00DC69FB">
      <w:pPr>
        <w:numPr>
          <w:ilvl w:val="0"/>
          <w:numId w:val="76"/>
        </w:numPr>
        <w:suppressAutoHyphens w:val="0"/>
        <w:autoSpaceDE w:val="0"/>
        <w:autoSpaceDN w:val="0"/>
        <w:adjustRightInd w:val="0"/>
        <w:jc w:val="both"/>
        <w:rPr>
          <w:bCs/>
          <w:sz w:val="22"/>
          <w:szCs w:val="22"/>
        </w:rPr>
      </w:pPr>
      <w:r w:rsidRPr="007610A9">
        <w:rPr>
          <w:bCs/>
          <w:sz w:val="22"/>
          <w:szCs w:val="22"/>
        </w:rPr>
        <w:t xml:space="preserve">Ilekroć pojęcie użyte jest w liczbie pojedynczej, dotyczy to również użytego pojęcia w liczbie mnogiej i </w:t>
      </w:r>
      <w:r w:rsidR="00F22CBA" w:rsidRPr="007610A9">
        <w:rPr>
          <w:bCs/>
          <w:sz w:val="22"/>
          <w:szCs w:val="22"/>
        </w:rPr>
        <w:t>odwrotnie, chyba</w:t>
      </w:r>
      <w:r w:rsidRPr="007610A9">
        <w:rPr>
          <w:bCs/>
          <w:sz w:val="22"/>
          <w:szCs w:val="22"/>
        </w:rPr>
        <w:t xml:space="preserve"> że z określonego uregulowania wynika wyraźnie coś innego. </w:t>
      </w:r>
    </w:p>
    <w:p w:rsidR="00EC7483" w:rsidRPr="007610A9" w:rsidRDefault="00EC7483" w:rsidP="00DC69FB">
      <w:pPr>
        <w:numPr>
          <w:ilvl w:val="0"/>
          <w:numId w:val="76"/>
        </w:numPr>
        <w:suppressAutoHyphens w:val="0"/>
        <w:autoSpaceDE w:val="0"/>
        <w:autoSpaceDN w:val="0"/>
        <w:adjustRightInd w:val="0"/>
        <w:jc w:val="both"/>
        <w:rPr>
          <w:bCs/>
          <w:sz w:val="22"/>
          <w:szCs w:val="22"/>
        </w:rPr>
      </w:pPr>
      <w:r w:rsidRPr="007610A9">
        <w:rPr>
          <w:bCs/>
          <w:sz w:val="22"/>
          <w:szCs w:val="22"/>
        </w:rPr>
        <w:lastRenderedPageBreak/>
        <w:t>Dla celów interpretacji będą miały pierwszeństwo dokumenty zgodnie z następującą kolejnością:</w:t>
      </w:r>
    </w:p>
    <w:p w:rsidR="00EC7483" w:rsidRPr="007610A9" w:rsidRDefault="00EC7483" w:rsidP="00DC69FB">
      <w:pPr>
        <w:numPr>
          <w:ilvl w:val="0"/>
          <w:numId w:val="87"/>
        </w:numPr>
        <w:suppressAutoHyphens w:val="0"/>
        <w:autoSpaceDE w:val="0"/>
        <w:autoSpaceDN w:val="0"/>
        <w:adjustRightInd w:val="0"/>
        <w:jc w:val="both"/>
        <w:rPr>
          <w:bCs/>
          <w:sz w:val="22"/>
          <w:szCs w:val="22"/>
        </w:rPr>
      </w:pPr>
      <w:r w:rsidRPr="007610A9">
        <w:rPr>
          <w:bCs/>
          <w:sz w:val="22"/>
          <w:szCs w:val="22"/>
        </w:rPr>
        <w:t>Umowa,</w:t>
      </w:r>
    </w:p>
    <w:p w:rsidR="00EC7483" w:rsidRPr="007610A9" w:rsidRDefault="00EC7483" w:rsidP="00DC69FB">
      <w:pPr>
        <w:numPr>
          <w:ilvl w:val="0"/>
          <w:numId w:val="87"/>
        </w:numPr>
        <w:suppressAutoHyphens w:val="0"/>
        <w:autoSpaceDE w:val="0"/>
        <w:autoSpaceDN w:val="0"/>
        <w:adjustRightInd w:val="0"/>
        <w:jc w:val="both"/>
        <w:rPr>
          <w:bCs/>
          <w:sz w:val="22"/>
          <w:szCs w:val="22"/>
        </w:rPr>
      </w:pPr>
      <w:r w:rsidRPr="007610A9">
        <w:rPr>
          <w:bCs/>
          <w:sz w:val="22"/>
          <w:szCs w:val="22"/>
        </w:rPr>
        <w:t>Projekt budowlany,</w:t>
      </w:r>
    </w:p>
    <w:p w:rsidR="00EC7483" w:rsidRPr="007610A9" w:rsidRDefault="00EC7483" w:rsidP="00DC69FB">
      <w:pPr>
        <w:numPr>
          <w:ilvl w:val="0"/>
          <w:numId w:val="87"/>
        </w:numPr>
        <w:suppressAutoHyphens w:val="0"/>
        <w:autoSpaceDE w:val="0"/>
        <w:autoSpaceDN w:val="0"/>
        <w:adjustRightInd w:val="0"/>
        <w:jc w:val="both"/>
        <w:rPr>
          <w:bCs/>
          <w:sz w:val="22"/>
          <w:szCs w:val="22"/>
        </w:rPr>
      </w:pPr>
      <w:r w:rsidRPr="007610A9">
        <w:rPr>
          <w:bCs/>
          <w:sz w:val="22"/>
          <w:szCs w:val="22"/>
        </w:rPr>
        <w:t>Projekty wykonawcze,</w:t>
      </w:r>
      <w:r w:rsidR="00D741C5" w:rsidRPr="007610A9">
        <w:rPr>
          <w:bCs/>
          <w:sz w:val="22"/>
          <w:szCs w:val="22"/>
        </w:rPr>
        <w:t xml:space="preserve"> wraz z Nadzorami Autorskimi Projektanta</w:t>
      </w:r>
    </w:p>
    <w:p w:rsidR="00EC7483" w:rsidRPr="007610A9" w:rsidRDefault="00EC7483" w:rsidP="00DC69FB">
      <w:pPr>
        <w:numPr>
          <w:ilvl w:val="0"/>
          <w:numId w:val="87"/>
        </w:numPr>
        <w:suppressAutoHyphens w:val="0"/>
        <w:autoSpaceDE w:val="0"/>
        <w:autoSpaceDN w:val="0"/>
        <w:adjustRightInd w:val="0"/>
        <w:jc w:val="both"/>
        <w:rPr>
          <w:bCs/>
          <w:sz w:val="22"/>
          <w:szCs w:val="22"/>
        </w:rPr>
      </w:pPr>
      <w:r w:rsidRPr="007610A9">
        <w:rPr>
          <w:bCs/>
          <w:sz w:val="22"/>
          <w:szCs w:val="22"/>
        </w:rPr>
        <w:t>STWiORB</w:t>
      </w:r>
    </w:p>
    <w:p w:rsidR="00EC7483" w:rsidRPr="007610A9" w:rsidRDefault="00EC7483" w:rsidP="00DC69FB">
      <w:pPr>
        <w:numPr>
          <w:ilvl w:val="0"/>
          <w:numId w:val="87"/>
        </w:numPr>
        <w:suppressAutoHyphens w:val="0"/>
        <w:autoSpaceDE w:val="0"/>
        <w:autoSpaceDN w:val="0"/>
        <w:adjustRightInd w:val="0"/>
        <w:jc w:val="both"/>
        <w:rPr>
          <w:bCs/>
          <w:sz w:val="22"/>
          <w:szCs w:val="22"/>
        </w:rPr>
      </w:pPr>
      <w:r w:rsidRPr="007610A9">
        <w:rPr>
          <w:bCs/>
          <w:sz w:val="22"/>
          <w:szCs w:val="22"/>
        </w:rPr>
        <w:t>Przedmiar,</w:t>
      </w:r>
    </w:p>
    <w:p w:rsidR="00EC7483" w:rsidRPr="007610A9" w:rsidRDefault="00EC7483" w:rsidP="00DC69FB">
      <w:pPr>
        <w:numPr>
          <w:ilvl w:val="0"/>
          <w:numId w:val="87"/>
        </w:numPr>
        <w:suppressAutoHyphens w:val="0"/>
        <w:autoSpaceDE w:val="0"/>
        <w:autoSpaceDN w:val="0"/>
        <w:adjustRightInd w:val="0"/>
        <w:jc w:val="both"/>
        <w:rPr>
          <w:bCs/>
          <w:sz w:val="22"/>
          <w:szCs w:val="22"/>
        </w:rPr>
      </w:pPr>
      <w:r w:rsidRPr="007610A9">
        <w:rPr>
          <w:bCs/>
          <w:sz w:val="22"/>
          <w:szCs w:val="22"/>
        </w:rPr>
        <w:t>SWZ (w zakresie nie ujętym wyżej)</w:t>
      </w:r>
      <w:r w:rsidR="00B35A0F" w:rsidRPr="007610A9">
        <w:rPr>
          <w:bCs/>
          <w:sz w:val="22"/>
          <w:szCs w:val="22"/>
        </w:rPr>
        <w:t>,</w:t>
      </w:r>
    </w:p>
    <w:p w:rsidR="00B35A0F" w:rsidRPr="007610A9" w:rsidRDefault="00B35A0F" w:rsidP="00DC69FB">
      <w:pPr>
        <w:numPr>
          <w:ilvl w:val="0"/>
          <w:numId w:val="87"/>
        </w:numPr>
        <w:suppressAutoHyphens w:val="0"/>
        <w:autoSpaceDE w:val="0"/>
        <w:autoSpaceDN w:val="0"/>
        <w:adjustRightInd w:val="0"/>
        <w:jc w:val="both"/>
        <w:rPr>
          <w:bCs/>
          <w:sz w:val="22"/>
          <w:szCs w:val="22"/>
        </w:rPr>
      </w:pPr>
      <w:r w:rsidRPr="007610A9">
        <w:rPr>
          <w:bCs/>
          <w:sz w:val="22"/>
          <w:szCs w:val="22"/>
        </w:rPr>
        <w:t>Oferta,</w:t>
      </w:r>
    </w:p>
    <w:p w:rsidR="00EC7483" w:rsidRPr="007610A9" w:rsidRDefault="006F530A" w:rsidP="00DC69FB">
      <w:pPr>
        <w:numPr>
          <w:ilvl w:val="0"/>
          <w:numId w:val="87"/>
        </w:numPr>
        <w:suppressAutoHyphens w:val="0"/>
        <w:autoSpaceDE w:val="0"/>
        <w:autoSpaceDN w:val="0"/>
        <w:adjustRightInd w:val="0"/>
        <w:jc w:val="both"/>
        <w:rPr>
          <w:bCs/>
          <w:sz w:val="22"/>
          <w:szCs w:val="22"/>
        </w:rPr>
      </w:pPr>
      <w:r w:rsidRPr="007610A9">
        <w:rPr>
          <w:bCs/>
          <w:sz w:val="22"/>
          <w:szCs w:val="22"/>
        </w:rPr>
        <w:t>Kosztorys ofertowy.</w:t>
      </w:r>
    </w:p>
    <w:p w:rsidR="00EC7483" w:rsidRPr="007610A9" w:rsidRDefault="00EC7483" w:rsidP="00DC69FB">
      <w:pPr>
        <w:numPr>
          <w:ilvl w:val="0"/>
          <w:numId w:val="76"/>
        </w:numPr>
        <w:suppressAutoHyphens w:val="0"/>
        <w:autoSpaceDE w:val="0"/>
        <w:autoSpaceDN w:val="0"/>
        <w:adjustRightInd w:val="0"/>
        <w:jc w:val="both"/>
        <w:rPr>
          <w:bCs/>
          <w:sz w:val="22"/>
          <w:szCs w:val="22"/>
        </w:rPr>
      </w:pPr>
      <w:r w:rsidRPr="007610A9">
        <w:rPr>
          <w:bCs/>
          <w:sz w:val="22"/>
          <w:szCs w:val="22"/>
        </w:rPr>
        <w:t xml:space="preserve">W celu wyeliminowania stwierdzonych rozbieżności pomiędzy dokumentami, o których mowa w </w:t>
      </w:r>
      <w:r w:rsidR="006F530A" w:rsidRPr="007610A9">
        <w:rPr>
          <w:bCs/>
          <w:sz w:val="22"/>
          <w:szCs w:val="22"/>
        </w:rPr>
        <w:t>ust. 1</w:t>
      </w:r>
      <w:r w:rsidRPr="007610A9">
        <w:rPr>
          <w:bCs/>
          <w:sz w:val="22"/>
          <w:szCs w:val="22"/>
        </w:rPr>
        <w:t xml:space="preserve"> Zamawiający jest zobowiązany niezwłocznie przekazać informację na piśmie występującemu o wyjaśnienie rozbieżności, z zachowaniem przy interpretacji rozbieżności zasady pierwszeństwa kolejności dokumentów, o której mowa w </w:t>
      </w:r>
      <w:r w:rsidR="006F530A" w:rsidRPr="007610A9">
        <w:rPr>
          <w:bCs/>
          <w:sz w:val="22"/>
          <w:szCs w:val="22"/>
        </w:rPr>
        <w:t>ust. 1.</w:t>
      </w:r>
    </w:p>
    <w:p w:rsidR="006A4972" w:rsidRPr="007610A9" w:rsidRDefault="006A4972" w:rsidP="00DC69FB">
      <w:pPr>
        <w:numPr>
          <w:ilvl w:val="0"/>
          <w:numId w:val="76"/>
        </w:numPr>
        <w:suppressAutoHyphens w:val="0"/>
        <w:autoSpaceDE w:val="0"/>
        <w:autoSpaceDN w:val="0"/>
        <w:adjustRightInd w:val="0"/>
        <w:jc w:val="both"/>
        <w:rPr>
          <w:bCs/>
          <w:sz w:val="22"/>
          <w:szCs w:val="22"/>
        </w:rPr>
      </w:pPr>
      <w:r w:rsidRPr="007610A9">
        <w:rPr>
          <w:bCs/>
          <w:sz w:val="22"/>
          <w:szCs w:val="22"/>
        </w:rPr>
        <w:t xml:space="preserve">W zakresie nieuregulowanym dokumentem wyższej rangi, wskazanych w ust. 1 zastosowanie mają przepisy określone w pozostałych dokumentach. </w:t>
      </w:r>
    </w:p>
    <w:p w:rsidR="00EC7483" w:rsidRPr="007610A9" w:rsidRDefault="00EC7483" w:rsidP="00DC69FB">
      <w:pPr>
        <w:numPr>
          <w:ilvl w:val="0"/>
          <w:numId w:val="76"/>
        </w:numPr>
        <w:suppressAutoHyphens w:val="0"/>
        <w:autoSpaceDE w:val="0"/>
        <w:autoSpaceDN w:val="0"/>
        <w:adjustRightInd w:val="0"/>
        <w:jc w:val="both"/>
        <w:rPr>
          <w:bCs/>
          <w:sz w:val="22"/>
          <w:szCs w:val="22"/>
        </w:rPr>
      </w:pPr>
      <w:r w:rsidRPr="007610A9">
        <w:rPr>
          <w:bCs/>
          <w:sz w:val="22"/>
          <w:szCs w:val="22"/>
        </w:rPr>
        <w:t>Wszelkie dokumenty dostarczane drugiej Stronie w trakcie realizacji Umowy będą sporządzane w języku polskim.</w:t>
      </w:r>
    </w:p>
    <w:p w:rsidR="00EC7483" w:rsidRPr="007610A9" w:rsidRDefault="00EC7483" w:rsidP="00DC69FB">
      <w:pPr>
        <w:numPr>
          <w:ilvl w:val="0"/>
          <w:numId w:val="76"/>
        </w:numPr>
        <w:suppressAutoHyphens w:val="0"/>
        <w:autoSpaceDE w:val="0"/>
        <w:autoSpaceDN w:val="0"/>
        <w:adjustRightInd w:val="0"/>
        <w:jc w:val="both"/>
        <w:rPr>
          <w:bCs/>
          <w:sz w:val="22"/>
          <w:szCs w:val="22"/>
        </w:rPr>
      </w:pPr>
      <w:r w:rsidRPr="007610A9">
        <w:rPr>
          <w:bCs/>
          <w:sz w:val="22"/>
          <w:szCs w:val="22"/>
        </w:rPr>
        <w:t>Śródtytuły nie wpływają na interpretację postanowień umownych.</w:t>
      </w:r>
    </w:p>
    <w:p w:rsidR="00EC7483" w:rsidRPr="007610A9" w:rsidRDefault="00EC7483" w:rsidP="00DC69FB">
      <w:pPr>
        <w:numPr>
          <w:ilvl w:val="0"/>
          <w:numId w:val="76"/>
        </w:numPr>
        <w:suppressAutoHyphens w:val="0"/>
        <w:autoSpaceDE w:val="0"/>
        <w:autoSpaceDN w:val="0"/>
        <w:adjustRightInd w:val="0"/>
        <w:jc w:val="both"/>
        <w:rPr>
          <w:bCs/>
          <w:sz w:val="22"/>
          <w:szCs w:val="22"/>
        </w:rPr>
      </w:pPr>
      <w:r w:rsidRPr="007610A9">
        <w:rPr>
          <w:bCs/>
          <w:sz w:val="22"/>
          <w:szCs w:val="22"/>
        </w:rPr>
        <w:t>Terminy określone w Umowie w dniach, tygodniach i miesiącach odnoszą się do dni, tygodni i miesięcy kalendarzowych. Bieg i upływ terminu określane są zgodnie z przepisami KC.</w:t>
      </w:r>
    </w:p>
    <w:p w:rsidR="00EC7483" w:rsidRPr="007610A9" w:rsidRDefault="00EC7483" w:rsidP="00DC69FB">
      <w:pPr>
        <w:numPr>
          <w:ilvl w:val="0"/>
          <w:numId w:val="76"/>
        </w:numPr>
        <w:suppressAutoHyphens w:val="0"/>
        <w:autoSpaceDE w:val="0"/>
        <w:autoSpaceDN w:val="0"/>
        <w:adjustRightInd w:val="0"/>
        <w:jc w:val="both"/>
        <w:rPr>
          <w:bCs/>
          <w:sz w:val="22"/>
          <w:szCs w:val="22"/>
        </w:rPr>
      </w:pPr>
      <w:r w:rsidRPr="007610A9">
        <w:rPr>
          <w:bCs/>
          <w:sz w:val="22"/>
          <w:szCs w:val="22"/>
        </w:rPr>
        <w:t>Umowa wchodzi w życie w dniu jej podpisania przez obie Strony.</w:t>
      </w:r>
    </w:p>
    <w:p w:rsidR="006F530A" w:rsidRPr="007610A9" w:rsidRDefault="006F530A" w:rsidP="00DC69FB">
      <w:pPr>
        <w:numPr>
          <w:ilvl w:val="0"/>
          <w:numId w:val="76"/>
        </w:numPr>
        <w:suppressAutoHyphens w:val="0"/>
        <w:autoSpaceDE w:val="0"/>
        <w:autoSpaceDN w:val="0"/>
        <w:adjustRightInd w:val="0"/>
        <w:jc w:val="both"/>
        <w:rPr>
          <w:b/>
          <w:bCs/>
          <w:sz w:val="22"/>
          <w:szCs w:val="22"/>
        </w:rPr>
      </w:pPr>
      <w:r w:rsidRPr="007610A9">
        <w:rPr>
          <w:sz w:val="22"/>
          <w:szCs w:val="22"/>
        </w:rPr>
        <w:t xml:space="preserve">W sprawach nieuregulowanych Umową mają zastosowanie odpowiednie przepisy prawa polskiego, w szczególności przepisy: </w:t>
      </w:r>
    </w:p>
    <w:p w:rsidR="006F530A" w:rsidRPr="007610A9" w:rsidRDefault="00DD4DE0" w:rsidP="00DC69FB">
      <w:pPr>
        <w:numPr>
          <w:ilvl w:val="0"/>
          <w:numId w:val="88"/>
        </w:numPr>
        <w:suppressAutoHyphens w:val="0"/>
        <w:autoSpaceDE w:val="0"/>
        <w:autoSpaceDN w:val="0"/>
        <w:adjustRightInd w:val="0"/>
        <w:jc w:val="both"/>
        <w:rPr>
          <w:b/>
          <w:bCs/>
          <w:sz w:val="22"/>
          <w:szCs w:val="22"/>
        </w:rPr>
      </w:pPr>
      <w:r w:rsidRPr="007610A9">
        <w:rPr>
          <w:sz w:val="22"/>
          <w:szCs w:val="22"/>
        </w:rPr>
        <w:t xml:space="preserve">ustawy z dnia </w:t>
      </w:r>
      <w:r w:rsidR="003B1B46" w:rsidRPr="007610A9">
        <w:rPr>
          <w:sz w:val="22"/>
          <w:szCs w:val="22"/>
        </w:rPr>
        <w:t>11 września 2019 r.</w:t>
      </w:r>
      <w:r w:rsidRPr="007610A9">
        <w:rPr>
          <w:sz w:val="22"/>
          <w:szCs w:val="22"/>
        </w:rPr>
        <w:t>- Prawo zamówień publicznych</w:t>
      </w:r>
      <w:r w:rsidR="003B1B46" w:rsidRPr="007610A9">
        <w:rPr>
          <w:sz w:val="22"/>
          <w:szCs w:val="22"/>
        </w:rPr>
        <w:t>,</w:t>
      </w:r>
      <w:r w:rsidRPr="007610A9">
        <w:rPr>
          <w:sz w:val="22"/>
          <w:szCs w:val="22"/>
        </w:rPr>
        <w:t xml:space="preserve"> </w:t>
      </w:r>
      <w:r w:rsidRPr="007610A9">
        <w:rPr>
          <w:kern w:val="22"/>
          <w:sz w:val="22"/>
          <w:szCs w:val="22"/>
        </w:rPr>
        <w:t xml:space="preserve"> </w:t>
      </w:r>
    </w:p>
    <w:p w:rsidR="006F530A" w:rsidRPr="007610A9" w:rsidRDefault="006F530A" w:rsidP="00DC69FB">
      <w:pPr>
        <w:numPr>
          <w:ilvl w:val="0"/>
          <w:numId w:val="88"/>
        </w:numPr>
        <w:suppressAutoHyphens w:val="0"/>
        <w:autoSpaceDE w:val="0"/>
        <w:autoSpaceDN w:val="0"/>
        <w:adjustRightInd w:val="0"/>
        <w:jc w:val="both"/>
        <w:rPr>
          <w:bCs/>
          <w:sz w:val="22"/>
          <w:szCs w:val="22"/>
        </w:rPr>
      </w:pPr>
      <w:r w:rsidRPr="007610A9">
        <w:rPr>
          <w:bCs/>
          <w:sz w:val="22"/>
          <w:szCs w:val="22"/>
        </w:rPr>
        <w:t>ustawy z dnia 7 lipca 1994 r. - Prawo budowlane</w:t>
      </w:r>
      <w:r w:rsidR="003B1B46" w:rsidRPr="007610A9">
        <w:rPr>
          <w:bCs/>
          <w:sz w:val="22"/>
          <w:szCs w:val="22"/>
        </w:rPr>
        <w:t>,</w:t>
      </w:r>
      <w:r w:rsidRPr="007610A9">
        <w:rPr>
          <w:bCs/>
          <w:sz w:val="22"/>
          <w:szCs w:val="22"/>
        </w:rPr>
        <w:t xml:space="preserve"> </w:t>
      </w:r>
    </w:p>
    <w:p w:rsidR="00873981" w:rsidRPr="007610A9" w:rsidRDefault="00873981" w:rsidP="00DC69FB">
      <w:pPr>
        <w:numPr>
          <w:ilvl w:val="0"/>
          <w:numId w:val="88"/>
        </w:numPr>
        <w:suppressAutoHyphens w:val="0"/>
        <w:autoSpaceDE w:val="0"/>
        <w:autoSpaceDN w:val="0"/>
        <w:adjustRightInd w:val="0"/>
        <w:jc w:val="both"/>
        <w:rPr>
          <w:bCs/>
          <w:kern w:val="22"/>
          <w:sz w:val="22"/>
          <w:szCs w:val="22"/>
        </w:rPr>
      </w:pPr>
      <w:r w:rsidRPr="007610A9">
        <w:rPr>
          <w:bCs/>
          <w:sz w:val="22"/>
          <w:szCs w:val="22"/>
        </w:rPr>
        <w:t>ustawy z dnia 23 lipca 2003 r. -  Ustawa o ochronie zabytków i opiece nad zabytkami</w:t>
      </w:r>
      <w:r w:rsidR="003B1B46" w:rsidRPr="007610A9">
        <w:rPr>
          <w:bCs/>
          <w:sz w:val="22"/>
          <w:szCs w:val="22"/>
        </w:rPr>
        <w:t>.</w:t>
      </w:r>
    </w:p>
    <w:p w:rsidR="003B1B46" w:rsidRPr="007610A9" w:rsidRDefault="00DD4DE0" w:rsidP="00DC69FB">
      <w:pPr>
        <w:numPr>
          <w:ilvl w:val="0"/>
          <w:numId w:val="88"/>
        </w:numPr>
        <w:suppressAutoHyphens w:val="0"/>
        <w:autoSpaceDE w:val="0"/>
        <w:autoSpaceDN w:val="0"/>
        <w:adjustRightInd w:val="0"/>
        <w:jc w:val="both"/>
        <w:rPr>
          <w:b/>
          <w:bCs/>
          <w:sz w:val="22"/>
          <w:szCs w:val="22"/>
        </w:rPr>
      </w:pPr>
      <w:r w:rsidRPr="007610A9">
        <w:rPr>
          <w:kern w:val="22"/>
          <w:sz w:val="22"/>
          <w:szCs w:val="22"/>
        </w:rPr>
        <w:t xml:space="preserve">ustawy z </w:t>
      </w:r>
      <w:r w:rsidRPr="007610A9">
        <w:rPr>
          <w:bCs/>
          <w:kern w:val="22"/>
          <w:sz w:val="22"/>
          <w:szCs w:val="22"/>
        </w:rPr>
        <w:t>dnia 23 kwietnia 1964 r. - Kodeks cywilny</w:t>
      </w:r>
      <w:r w:rsidR="003B1B46" w:rsidRPr="007610A9">
        <w:rPr>
          <w:bCs/>
          <w:kern w:val="22"/>
          <w:sz w:val="22"/>
          <w:szCs w:val="22"/>
        </w:rPr>
        <w:t>.</w:t>
      </w:r>
      <w:r w:rsidRPr="007610A9">
        <w:rPr>
          <w:kern w:val="1"/>
          <w:sz w:val="22"/>
          <w:szCs w:val="22"/>
          <w:lang w:eastAsia="zh-CN"/>
        </w:rPr>
        <w:t xml:space="preserve"> </w:t>
      </w:r>
    </w:p>
    <w:p w:rsidR="00513CD5" w:rsidRPr="007610A9" w:rsidRDefault="00513CD5" w:rsidP="00DC69FB">
      <w:pPr>
        <w:numPr>
          <w:ilvl w:val="0"/>
          <w:numId w:val="76"/>
        </w:numPr>
        <w:suppressAutoHyphens w:val="0"/>
        <w:autoSpaceDE w:val="0"/>
        <w:autoSpaceDN w:val="0"/>
        <w:adjustRightInd w:val="0"/>
        <w:jc w:val="both"/>
        <w:rPr>
          <w:b/>
          <w:bCs/>
          <w:sz w:val="22"/>
          <w:szCs w:val="22"/>
        </w:rPr>
      </w:pPr>
      <w:r w:rsidRPr="007610A9">
        <w:rPr>
          <w:b/>
          <w:sz w:val="22"/>
          <w:szCs w:val="22"/>
          <w:shd w:val="clear" w:color="auto" w:fill="FFFFFF"/>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DD4DE0" w:rsidRPr="007610A9" w:rsidRDefault="00DD4DE0" w:rsidP="00DC69FB">
      <w:pPr>
        <w:numPr>
          <w:ilvl w:val="0"/>
          <w:numId w:val="76"/>
        </w:numPr>
        <w:suppressAutoHyphens w:val="0"/>
        <w:autoSpaceDE w:val="0"/>
        <w:autoSpaceDN w:val="0"/>
        <w:adjustRightInd w:val="0"/>
        <w:jc w:val="both"/>
        <w:rPr>
          <w:b/>
          <w:bCs/>
          <w:sz w:val="22"/>
          <w:szCs w:val="22"/>
        </w:rPr>
      </w:pPr>
      <w:r w:rsidRPr="007610A9">
        <w:rPr>
          <w:kern w:val="22"/>
          <w:sz w:val="22"/>
          <w:szCs w:val="22"/>
        </w:rPr>
        <w:t>Spory wyn</w:t>
      </w:r>
      <w:r w:rsidRPr="007610A9">
        <w:rPr>
          <w:bCs/>
          <w:kern w:val="22"/>
          <w:sz w:val="22"/>
          <w:szCs w:val="22"/>
        </w:rPr>
        <w:t>ikłe na tle wykonania niniejszej umowy st</w:t>
      </w:r>
      <w:r w:rsidRPr="007610A9">
        <w:rPr>
          <w:kern w:val="1"/>
          <w:sz w:val="22"/>
          <w:szCs w:val="22"/>
          <w:lang w:eastAsia="zh-CN"/>
        </w:rPr>
        <w:t>r</w:t>
      </w:r>
      <w:r w:rsidRPr="007610A9">
        <w:rPr>
          <w:sz w:val="22"/>
          <w:szCs w:val="22"/>
        </w:rPr>
        <w:t>ony oddają pod orzecznictwo właściwego dla Zamawiającego sądu powszechnego.</w:t>
      </w:r>
    </w:p>
    <w:p w:rsidR="0003054D" w:rsidRPr="007610A9" w:rsidRDefault="0003054D" w:rsidP="00DD4DE0">
      <w:pPr>
        <w:jc w:val="both"/>
        <w:rPr>
          <w:b/>
          <w:sz w:val="22"/>
          <w:szCs w:val="22"/>
        </w:rPr>
      </w:pPr>
    </w:p>
    <w:p w:rsidR="006F530A" w:rsidRPr="007610A9" w:rsidRDefault="006F530A" w:rsidP="006F530A">
      <w:pPr>
        <w:rPr>
          <w:b/>
          <w:sz w:val="22"/>
          <w:szCs w:val="22"/>
        </w:rPr>
      </w:pPr>
      <w:r w:rsidRPr="007610A9">
        <w:rPr>
          <w:b/>
          <w:sz w:val="22"/>
          <w:szCs w:val="22"/>
        </w:rPr>
        <w:t>§ 42.</w:t>
      </w:r>
    </w:p>
    <w:p w:rsidR="006F530A" w:rsidRPr="007610A9" w:rsidRDefault="006F530A" w:rsidP="006F530A">
      <w:pPr>
        <w:rPr>
          <w:b/>
          <w:sz w:val="22"/>
          <w:szCs w:val="22"/>
        </w:rPr>
      </w:pPr>
      <w:r w:rsidRPr="007610A9">
        <w:rPr>
          <w:b/>
          <w:sz w:val="22"/>
          <w:szCs w:val="22"/>
        </w:rPr>
        <w:t>SPOSÓB KOMUNIKOWANIA SIĘ STRON</w:t>
      </w:r>
    </w:p>
    <w:p w:rsidR="006F530A" w:rsidRPr="007610A9" w:rsidRDefault="006F530A" w:rsidP="00DC69FB">
      <w:pPr>
        <w:numPr>
          <w:ilvl w:val="0"/>
          <w:numId w:val="89"/>
        </w:numPr>
        <w:jc w:val="both"/>
        <w:rPr>
          <w:sz w:val="22"/>
          <w:szCs w:val="22"/>
        </w:rPr>
      </w:pPr>
      <w:r w:rsidRPr="007610A9">
        <w:rPr>
          <w:sz w:val="22"/>
          <w:szCs w:val="22"/>
        </w:rPr>
        <w:t>W przypadku,</w:t>
      </w:r>
      <w:r w:rsidRPr="007610A9">
        <w:rPr>
          <w:b/>
          <w:bCs/>
          <w:sz w:val="22"/>
          <w:szCs w:val="22"/>
        </w:rPr>
        <w:t xml:space="preserve"> </w:t>
      </w:r>
      <w:r w:rsidRPr="007610A9">
        <w:rPr>
          <w:sz w:val="22"/>
          <w:szCs w:val="22"/>
        </w:rPr>
        <w:t xml:space="preserve">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 </w:t>
      </w:r>
    </w:p>
    <w:p w:rsidR="006F530A" w:rsidRPr="007610A9" w:rsidRDefault="006F530A" w:rsidP="00DC69FB">
      <w:pPr>
        <w:widowControl/>
        <w:numPr>
          <w:ilvl w:val="0"/>
          <w:numId w:val="90"/>
        </w:numPr>
        <w:suppressAutoHyphens w:val="0"/>
        <w:autoSpaceDE w:val="0"/>
        <w:autoSpaceDN w:val="0"/>
        <w:adjustRightInd w:val="0"/>
        <w:jc w:val="both"/>
        <w:rPr>
          <w:sz w:val="22"/>
          <w:szCs w:val="22"/>
        </w:rPr>
      </w:pPr>
      <w:r w:rsidRPr="007610A9">
        <w:rPr>
          <w:sz w:val="22"/>
          <w:szCs w:val="22"/>
        </w:rPr>
        <w:t xml:space="preserve">Zamawiający: </w:t>
      </w:r>
      <w:r w:rsidR="003B1B46" w:rsidRPr="007610A9">
        <w:rPr>
          <w:sz w:val="22"/>
          <w:szCs w:val="22"/>
        </w:rPr>
        <w:t xml:space="preserve">Zamek Królewski na Wawelu </w:t>
      </w:r>
      <w:r w:rsidRPr="007610A9">
        <w:rPr>
          <w:sz w:val="22"/>
          <w:szCs w:val="22"/>
        </w:rPr>
        <w:t xml:space="preserve"> ……………, e-mail: ………………. fax…………</w:t>
      </w:r>
    </w:p>
    <w:p w:rsidR="006F530A" w:rsidRPr="007610A9" w:rsidRDefault="006F530A" w:rsidP="00DC69FB">
      <w:pPr>
        <w:numPr>
          <w:ilvl w:val="0"/>
          <w:numId w:val="90"/>
        </w:numPr>
        <w:jc w:val="both"/>
        <w:rPr>
          <w:sz w:val="22"/>
          <w:szCs w:val="22"/>
        </w:rPr>
      </w:pPr>
      <w:r w:rsidRPr="007610A9">
        <w:rPr>
          <w:sz w:val="22"/>
          <w:szCs w:val="22"/>
        </w:rPr>
        <w:t>W</w:t>
      </w:r>
      <w:r w:rsidR="009E0295">
        <w:rPr>
          <w:sz w:val="22"/>
          <w:szCs w:val="22"/>
        </w:rPr>
        <w:t>ykonawca:………………………………………………………………te</w:t>
      </w:r>
      <w:r w:rsidRPr="007610A9">
        <w:rPr>
          <w:sz w:val="22"/>
          <w:szCs w:val="22"/>
        </w:rPr>
        <w:t>………………, fax ………………, e-mail: ……………...</w:t>
      </w:r>
    </w:p>
    <w:p w:rsidR="006F530A" w:rsidRPr="007610A9" w:rsidRDefault="006F530A" w:rsidP="00DC69FB">
      <w:pPr>
        <w:numPr>
          <w:ilvl w:val="0"/>
          <w:numId w:val="89"/>
        </w:numPr>
        <w:jc w:val="both"/>
        <w:rPr>
          <w:sz w:val="22"/>
          <w:szCs w:val="22"/>
        </w:rPr>
      </w:pPr>
      <w:r w:rsidRPr="007610A9">
        <w:rPr>
          <w:sz w:val="22"/>
          <w:szCs w:val="22"/>
        </w:rPr>
        <w:t xml:space="preserve">W przypadku przekazania zatwierdzenia, powiadomienia, informacji, wydanego polecenia lub zgody faksem albo drogą elektroniczną otrzymujący potwierdza przekazującemu w terminie 3 dni </w:t>
      </w:r>
      <w:r w:rsidRPr="007610A9">
        <w:rPr>
          <w:sz w:val="22"/>
          <w:szCs w:val="22"/>
        </w:rPr>
        <w:lastRenderedPageBreak/>
        <w:t xml:space="preserve">roboczych pisemnie fakt ich otrzymania. </w:t>
      </w:r>
    </w:p>
    <w:p w:rsidR="006F530A" w:rsidRPr="007610A9" w:rsidRDefault="006F530A" w:rsidP="00DC69FB">
      <w:pPr>
        <w:numPr>
          <w:ilvl w:val="0"/>
          <w:numId w:val="89"/>
        </w:numPr>
        <w:jc w:val="both"/>
        <w:rPr>
          <w:sz w:val="22"/>
          <w:szCs w:val="22"/>
        </w:rPr>
      </w:pPr>
      <w:r w:rsidRPr="007610A9">
        <w:rPr>
          <w:sz w:val="22"/>
          <w:szCs w:val="22"/>
        </w:rPr>
        <w:t xml:space="preserve">Strony będą uznawały dokonane faksem lub drogą elektroniczną zatwierdzenie, powiadomienie, informację, wydane polecenie lub zgodę za dokonane w chwili uzyskania potwierdzenia faktu ich otrzymania w formie pisemnej. </w:t>
      </w:r>
    </w:p>
    <w:p w:rsidR="007845A7" w:rsidRPr="007610A9" w:rsidRDefault="006F530A" w:rsidP="00DC69FB">
      <w:pPr>
        <w:numPr>
          <w:ilvl w:val="0"/>
          <w:numId w:val="89"/>
        </w:numPr>
        <w:jc w:val="both"/>
        <w:rPr>
          <w:sz w:val="22"/>
          <w:szCs w:val="22"/>
        </w:rPr>
      </w:pPr>
      <w:r w:rsidRPr="007610A9">
        <w:rPr>
          <w:sz w:val="22"/>
          <w:szCs w:val="22"/>
        </w:rPr>
        <w:t>Wszelkie wpisy do Dziennika budowy mogą być dokonywane przez osoby do tego upoważnione</w:t>
      </w:r>
      <w:r w:rsidR="00B35A0F" w:rsidRPr="007610A9">
        <w:rPr>
          <w:sz w:val="22"/>
          <w:szCs w:val="22"/>
        </w:rPr>
        <w:t xml:space="preserve"> i będą traktowane odpowiednio </w:t>
      </w:r>
      <w:r w:rsidRPr="007610A9">
        <w:rPr>
          <w:sz w:val="22"/>
          <w:szCs w:val="22"/>
        </w:rPr>
        <w:t>jako: zatwierdzenia, informacje, polecenia lub zgody przekazane zgodnie z postanowieniami ust. 1.</w:t>
      </w:r>
    </w:p>
    <w:p w:rsidR="006F530A" w:rsidRPr="00810CB2" w:rsidRDefault="006F530A" w:rsidP="00DC69FB">
      <w:pPr>
        <w:numPr>
          <w:ilvl w:val="0"/>
          <w:numId w:val="89"/>
        </w:numPr>
        <w:jc w:val="both"/>
        <w:rPr>
          <w:sz w:val="22"/>
          <w:szCs w:val="22"/>
        </w:rPr>
      </w:pPr>
      <w:r w:rsidRPr="00810CB2">
        <w:rPr>
          <w:sz w:val="22"/>
          <w:szCs w:val="22"/>
        </w:rPr>
        <w:t>Do bezpośrednich kontaktów z Wykonawcą podczas realizacji przedmiotu umowy oraz do kontrolowania przebiegu prac objętych umową Zamawiający wyznacza:</w:t>
      </w:r>
    </w:p>
    <w:p w:rsidR="006F530A" w:rsidRPr="00810CB2" w:rsidRDefault="006F530A" w:rsidP="00DC69FB">
      <w:pPr>
        <w:widowControl/>
        <w:numPr>
          <w:ilvl w:val="0"/>
          <w:numId w:val="91"/>
        </w:numPr>
        <w:suppressAutoHyphens w:val="0"/>
        <w:autoSpaceDE w:val="0"/>
        <w:autoSpaceDN w:val="0"/>
        <w:adjustRightInd w:val="0"/>
        <w:jc w:val="both"/>
        <w:rPr>
          <w:sz w:val="22"/>
          <w:szCs w:val="22"/>
        </w:rPr>
      </w:pPr>
      <w:r w:rsidRPr="00810CB2">
        <w:rPr>
          <w:sz w:val="22"/>
          <w:szCs w:val="22"/>
        </w:rPr>
        <w:t>………………….. tel. …………………………, e-mail: ……………………….,</w:t>
      </w:r>
    </w:p>
    <w:p w:rsidR="006F530A" w:rsidRPr="00810CB2" w:rsidRDefault="006F530A" w:rsidP="00DC69FB">
      <w:pPr>
        <w:widowControl/>
        <w:numPr>
          <w:ilvl w:val="0"/>
          <w:numId w:val="91"/>
        </w:numPr>
        <w:suppressAutoHyphens w:val="0"/>
        <w:autoSpaceDE w:val="0"/>
        <w:autoSpaceDN w:val="0"/>
        <w:adjustRightInd w:val="0"/>
        <w:jc w:val="both"/>
        <w:rPr>
          <w:sz w:val="22"/>
          <w:szCs w:val="22"/>
        </w:rPr>
      </w:pPr>
      <w:r w:rsidRPr="00810CB2">
        <w:rPr>
          <w:sz w:val="22"/>
          <w:szCs w:val="22"/>
        </w:rPr>
        <w:t>………………….. tel. …………………………, e-mail: ……………………….</w:t>
      </w:r>
    </w:p>
    <w:p w:rsidR="005D3A3F" w:rsidRPr="00810CB2" w:rsidRDefault="005D3A3F" w:rsidP="00DC69FB">
      <w:pPr>
        <w:widowControl/>
        <w:numPr>
          <w:ilvl w:val="0"/>
          <w:numId w:val="91"/>
        </w:numPr>
        <w:suppressAutoHyphens w:val="0"/>
        <w:autoSpaceDE w:val="0"/>
        <w:autoSpaceDN w:val="0"/>
        <w:adjustRightInd w:val="0"/>
        <w:jc w:val="both"/>
        <w:rPr>
          <w:sz w:val="22"/>
          <w:szCs w:val="22"/>
        </w:rPr>
      </w:pPr>
      <w:r w:rsidRPr="00810CB2">
        <w:rPr>
          <w:sz w:val="22"/>
          <w:szCs w:val="22"/>
        </w:rPr>
        <w:t>………………….. tel. …………………………, e-mail: ……………………….</w:t>
      </w:r>
    </w:p>
    <w:p w:rsidR="006F530A" w:rsidRPr="007610A9" w:rsidRDefault="006F530A" w:rsidP="00DC69FB">
      <w:pPr>
        <w:numPr>
          <w:ilvl w:val="0"/>
          <w:numId w:val="89"/>
        </w:numPr>
        <w:jc w:val="both"/>
        <w:rPr>
          <w:sz w:val="22"/>
          <w:szCs w:val="22"/>
        </w:rPr>
      </w:pPr>
      <w:r w:rsidRPr="007610A9">
        <w:rPr>
          <w:sz w:val="22"/>
          <w:szCs w:val="22"/>
        </w:rPr>
        <w:t>Do kontaktów z Zamawiającym podczas realizacji przedmiotu umowy Wykonawca wyznacza</w:t>
      </w:r>
      <w:r w:rsidR="00B35A0F" w:rsidRPr="007610A9">
        <w:rPr>
          <w:sz w:val="22"/>
          <w:szCs w:val="22"/>
        </w:rPr>
        <w:t xml:space="preserve"> …………………………. Tel. ………………………. e-mail……………………</w:t>
      </w:r>
    </w:p>
    <w:p w:rsidR="005A2DF2" w:rsidRPr="007610A9" w:rsidRDefault="005A2DF2" w:rsidP="00DC69FB">
      <w:pPr>
        <w:numPr>
          <w:ilvl w:val="0"/>
          <w:numId w:val="89"/>
        </w:numPr>
        <w:jc w:val="both"/>
        <w:rPr>
          <w:sz w:val="22"/>
          <w:szCs w:val="22"/>
        </w:rPr>
      </w:pPr>
      <w:r w:rsidRPr="007610A9">
        <w:rPr>
          <w:sz w:val="22"/>
          <w:szCs w:val="22"/>
        </w:rPr>
        <w:t xml:space="preserve">Osobą odpowiedzialną za realizacje umowy ze strony </w:t>
      </w:r>
      <w:r w:rsidR="002E032C" w:rsidRPr="007610A9">
        <w:rPr>
          <w:sz w:val="22"/>
          <w:szCs w:val="22"/>
        </w:rPr>
        <w:t xml:space="preserve">Zamawiającego </w:t>
      </w:r>
      <w:r w:rsidRPr="007610A9">
        <w:rPr>
          <w:sz w:val="22"/>
          <w:szCs w:val="22"/>
        </w:rPr>
        <w:t>oraz do kontrolowania przebiegu prac objętych umową jest ………………………………</w:t>
      </w:r>
    </w:p>
    <w:p w:rsidR="006F530A" w:rsidRPr="007610A9" w:rsidRDefault="00B35A0F" w:rsidP="00DC69FB">
      <w:pPr>
        <w:numPr>
          <w:ilvl w:val="0"/>
          <w:numId w:val="89"/>
        </w:numPr>
        <w:jc w:val="both"/>
        <w:rPr>
          <w:sz w:val="22"/>
          <w:szCs w:val="22"/>
        </w:rPr>
      </w:pPr>
      <w:r w:rsidRPr="007610A9">
        <w:rPr>
          <w:sz w:val="22"/>
          <w:szCs w:val="22"/>
        </w:rPr>
        <w:t>Z</w:t>
      </w:r>
      <w:r w:rsidR="006F530A" w:rsidRPr="007610A9">
        <w:rPr>
          <w:sz w:val="22"/>
          <w:szCs w:val="22"/>
        </w:rPr>
        <w:t>miana osób, o których mowa w ust. 1 – 2 niniejszego paragrafu nie powoduje zmiany umowy. Zmiana następuje poprzez pisemne oświadczenie złożone drugiej Stronie o dokonaniu zmiany i wskazaniu osoby lub osób powołanych do realizacji przedmiotu umowy.</w:t>
      </w:r>
    </w:p>
    <w:p w:rsidR="00B35A0F" w:rsidRPr="007610A9" w:rsidRDefault="00B35A0F" w:rsidP="00DC69FB">
      <w:pPr>
        <w:numPr>
          <w:ilvl w:val="0"/>
          <w:numId w:val="89"/>
        </w:numPr>
        <w:jc w:val="both"/>
        <w:rPr>
          <w:sz w:val="22"/>
          <w:szCs w:val="22"/>
        </w:rPr>
      </w:pPr>
      <w:r w:rsidRPr="007610A9">
        <w:rPr>
          <w:sz w:val="22"/>
          <w:szCs w:val="22"/>
        </w:rPr>
        <w:t xml:space="preserve">Strony zobowiązują się do wzajemnego informowania się o każdej zmianie danych wskazanych w ust. 1. w przypadku niezawiadomienia drugiej Strony o zmianie adresu, pismo przesłane na adres uprzednio wskazany, awizowane dwukrotnie, uznaje się za skutecznie doręczone. </w:t>
      </w:r>
    </w:p>
    <w:p w:rsidR="006F530A" w:rsidRPr="007610A9" w:rsidRDefault="006F530A" w:rsidP="006F530A">
      <w:pPr>
        <w:jc w:val="both"/>
        <w:rPr>
          <w:b/>
          <w:sz w:val="22"/>
          <w:szCs w:val="22"/>
        </w:rPr>
      </w:pPr>
    </w:p>
    <w:p w:rsidR="00B35A0F" w:rsidRPr="007610A9" w:rsidRDefault="00B35A0F" w:rsidP="00B35A0F">
      <w:pPr>
        <w:rPr>
          <w:b/>
          <w:sz w:val="22"/>
          <w:szCs w:val="22"/>
        </w:rPr>
      </w:pPr>
      <w:r w:rsidRPr="007610A9">
        <w:rPr>
          <w:b/>
          <w:sz w:val="22"/>
          <w:szCs w:val="22"/>
        </w:rPr>
        <w:t>§ 43.</w:t>
      </w:r>
    </w:p>
    <w:p w:rsidR="00B35A0F" w:rsidRPr="007610A9" w:rsidRDefault="00B35A0F" w:rsidP="00B35A0F">
      <w:pPr>
        <w:rPr>
          <w:b/>
          <w:sz w:val="22"/>
          <w:szCs w:val="22"/>
        </w:rPr>
      </w:pPr>
      <w:r w:rsidRPr="007610A9">
        <w:rPr>
          <w:b/>
          <w:sz w:val="22"/>
          <w:szCs w:val="22"/>
        </w:rPr>
        <w:t>SOLIDARNA ODPOWIEDZIALNOŚĆ KONSORCJANTÓW.</w:t>
      </w:r>
    </w:p>
    <w:p w:rsidR="00B35A0F" w:rsidRPr="007610A9" w:rsidRDefault="00B35A0F" w:rsidP="00DC69FB">
      <w:pPr>
        <w:numPr>
          <w:ilvl w:val="0"/>
          <w:numId w:val="92"/>
        </w:numPr>
        <w:jc w:val="both"/>
        <w:rPr>
          <w:sz w:val="22"/>
          <w:szCs w:val="22"/>
        </w:rPr>
      </w:pPr>
      <w:r w:rsidRPr="007610A9">
        <w:rPr>
          <w:sz w:val="22"/>
          <w:szCs w:val="22"/>
        </w:rPr>
        <w:t xml:space="preserve">Jeżeli Wykonawcą jest Konsorcjum, wówczas podmioty wchodzące w skład Konsorcjum są solidarnie odpowiedzialne przed Zamawiającym za wykonanie Umowy i za wniesienie zabezpieczenia należytego wykonania Umowy. </w:t>
      </w:r>
    </w:p>
    <w:p w:rsidR="00B35A0F" w:rsidRPr="007610A9" w:rsidRDefault="00B35A0F" w:rsidP="00DC69FB">
      <w:pPr>
        <w:numPr>
          <w:ilvl w:val="0"/>
          <w:numId w:val="92"/>
        </w:numPr>
        <w:jc w:val="both"/>
        <w:rPr>
          <w:sz w:val="22"/>
          <w:szCs w:val="22"/>
        </w:rPr>
      </w:pPr>
      <w:r w:rsidRPr="007610A9">
        <w:rPr>
          <w:sz w:val="22"/>
          <w:szCs w:val="22"/>
        </w:rPr>
        <w:t>Wykonawcy wchodzący w skład Konsorcjum zobowiązani są do pozostawania w Konsorcjum przez cały czas trwania Umowy, łącznie z okresem gwarancji jakości i rękojmi za Wady.</w:t>
      </w:r>
    </w:p>
    <w:p w:rsidR="00B35A0F" w:rsidRPr="007610A9" w:rsidRDefault="00B35A0F" w:rsidP="00DC69FB">
      <w:pPr>
        <w:numPr>
          <w:ilvl w:val="0"/>
          <w:numId w:val="92"/>
        </w:numPr>
        <w:jc w:val="both"/>
        <w:rPr>
          <w:sz w:val="22"/>
          <w:szCs w:val="22"/>
        </w:rPr>
      </w:pPr>
      <w:r w:rsidRPr="007610A9">
        <w:rPr>
          <w:sz w:val="22"/>
          <w:szCs w:val="22"/>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rsidR="00B35A0F" w:rsidRPr="007610A9" w:rsidRDefault="00B35A0F" w:rsidP="00DC69FB">
      <w:pPr>
        <w:numPr>
          <w:ilvl w:val="0"/>
          <w:numId w:val="92"/>
        </w:numPr>
        <w:jc w:val="both"/>
        <w:rPr>
          <w:sz w:val="22"/>
          <w:szCs w:val="22"/>
        </w:rPr>
      </w:pPr>
      <w:r w:rsidRPr="007610A9">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rsidR="00B35A0F" w:rsidRPr="007610A9" w:rsidRDefault="00B35A0F" w:rsidP="00DC69FB">
      <w:pPr>
        <w:numPr>
          <w:ilvl w:val="0"/>
          <w:numId w:val="92"/>
        </w:numPr>
        <w:jc w:val="both"/>
        <w:rPr>
          <w:sz w:val="22"/>
          <w:szCs w:val="22"/>
        </w:rPr>
      </w:pPr>
      <w:r w:rsidRPr="007610A9">
        <w:rPr>
          <w:sz w:val="22"/>
          <w:szCs w:val="22"/>
        </w:rPr>
        <w:t>W przypadku rozwiązania umowy Konsorcjum przed upływem okresu gwarancji i rękojmi za Wady Zamawiający jest uprawniony do żądania wykonania całości lub części robót wynikających z Umowy od wszystkich, niektórych lub jednego z członków Konsorcjum.</w:t>
      </w:r>
    </w:p>
    <w:p w:rsidR="0079461C" w:rsidRPr="007610A9" w:rsidRDefault="0079461C" w:rsidP="006F530A">
      <w:pPr>
        <w:jc w:val="both"/>
        <w:rPr>
          <w:b/>
          <w:sz w:val="22"/>
          <w:szCs w:val="22"/>
        </w:rPr>
      </w:pPr>
    </w:p>
    <w:p w:rsidR="0003054D" w:rsidRPr="007610A9" w:rsidRDefault="0003054D" w:rsidP="0003054D">
      <w:pPr>
        <w:rPr>
          <w:b/>
          <w:sz w:val="22"/>
          <w:szCs w:val="22"/>
        </w:rPr>
      </w:pPr>
      <w:r w:rsidRPr="007610A9">
        <w:rPr>
          <w:b/>
          <w:sz w:val="22"/>
          <w:szCs w:val="22"/>
        </w:rPr>
        <w:t xml:space="preserve">§ </w:t>
      </w:r>
      <w:r w:rsidR="00D43E33" w:rsidRPr="007610A9">
        <w:rPr>
          <w:b/>
          <w:sz w:val="22"/>
          <w:szCs w:val="22"/>
        </w:rPr>
        <w:t>4</w:t>
      </w:r>
      <w:r w:rsidR="00B35A0F" w:rsidRPr="007610A9">
        <w:rPr>
          <w:b/>
          <w:sz w:val="22"/>
          <w:szCs w:val="22"/>
        </w:rPr>
        <w:t>4</w:t>
      </w:r>
      <w:r w:rsidRPr="007610A9">
        <w:rPr>
          <w:b/>
          <w:sz w:val="22"/>
          <w:szCs w:val="22"/>
        </w:rPr>
        <w:t>.</w:t>
      </w:r>
    </w:p>
    <w:p w:rsidR="0003054D" w:rsidRPr="007610A9" w:rsidRDefault="00792CA2" w:rsidP="0003054D">
      <w:pPr>
        <w:rPr>
          <w:b/>
          <w:sz w:val="22"/>
          <w:szCs w:val="22"/>
        </w:rPr>
      </w:pPr>
      <w:r w:rsidRPr="007610A9">
        <w:rPr>
          <w:b/>
          <w:sz w:val="22"/>
          <w:szCs w:val="22"/>
        </w:rPr>
        <w:t>EGZEMPLARZE UMOWY.</w:t>
      </w:r>
    </w:p>
    <w:p w:rsidR="00792CA2" w:rsidRPr="007610A9" w:rsidRDefault="00DD4DE0" w:rsidP="00DD4DE0">
      <w:pPr>
        <w:jc w:val="both"/>
        <w:rPr>
          <w:b/>
          <w:sz w:val="22"/>
          <w:szCs w:val="22"/>
        </w:rPr>
      </w:pPr>
      <w:r w:rsidRPr="007610A9">
        <w:rPr>
          <w:sz w:val="22"/>
          <w:szCs w:val="22"/>
        </w:rPr>
        <w:t>Umowę sporządzono w 3 jednobrzmiących egzemplarzach, na prawach oryginału, z których dwa otrzymuje Zamawiający, a jeden Wykonawca.</w:t>
      </w:r>
    </w:p>
    <w:p w:rsidR="00792CA2" w:rsidRPr="007610A9" w:rsidRDefault="00792CA2" w:rsidP="0003054D">
      <w:pPr>
        <w:rPr>
          <w:b/>
          <w:sz w:val="22"/>
          <w:szCs w:val="22"/>
        </w:rPr>
      </w:pPr>
    </w:p>
    <w:p w:rsidR="00792CA2" w:rsidRPr="007610A9" w:rsidRDefault="00792CA2" w:rsidP="00792CA2">
      <w:pPr>
        <w:rPr>
          <w:b/>
          <w:sz w:val="22"/>
          <w:szCs w:val="22"/>
        </w:rPr>
      </w:pPr>
      <w:r w:rsidRPr="007610A9">
        <w:rPr>
          <w:b/>
          <w:sz w:val="22"/>
          <w:szCs w:val="22"/>
        </w:rPr>
        <w:lastRenderedPageBreak/>
        <w:t xml:space="preserve">§ </w:t>
      </w:r>
      <w:r w:rsidR="00D43E33" w:rsidRPr="007610A9">
        <w:rPr>
          <w:b/>
          <w:sz w:val="22"/>
          <w:szCs w:val="22"/>
        </w:rPr>
        <w:t>4</w:t>
      </w:r>
      <w:r w:rsidR="00B35A0F" w:rsidRPr="007610A9">
        <w:rPr>
          <w:b/>
          <w:sz w:val="22"/>
          <w:szCs w:val="22"/>
        </w:rPr>
        <w:t>5</w:t>
      </w:r>
      <w:r w:rsidRPr="007610A9">
        <w:rPr>
          <w:b/>
          <w:sz w:val="22"/>
          <w:szCs w:val="22"/>
        </w:rPr>
        <w:t>.</w:t>
      </w:r>
    </w:p>
    <w:p w:rsidR="00792CA2" w:rsidRPr="00810CB2" w:rsidRDefault="00792CA2" w:rsidP="00792CA2">
      <w:pPr>
        <w:rPr>
          <w:b/>
          <w:sz w:val="22"/>
          <w:szCs w:val="22"/>
        </w:rPr>
      </w:pPr>
      <w:r w:rsidRPr="00810CB2">
        <w:rPr>
          <w:b/>
          <w:sz w:val="22"/>
          <w:szCs w:val="22"/>
        </w:rPr>
        <w:t>WYKAZ ZAŁĄCZNIKÓW.</w:t>
      </w:r>
    </w:p>
    <w:p w:rsidR="00DD4DE0" w:rsidRPr="00810CB2" w:rsidRDefault="00DD4DE0" w:rsidP="00DD4DE0">
      <w:pPr>
        <w:pStyle w:val="Normalny2"/>
        <w:spacing w:line="240" w:lineRule="auto"/>
        <w:rPr>
          <w:bCs/>
          <w:sz w:val="22"/>
          <w:szCs w:val="22"/>
        </w:rPr>
      </w:pPr>
      <w:r w:rsidRPr="00810CB2">
        <w:rPr>
          <w:bCs/>
          <w:sz w:val="22"/>
          <w:szCs w:val="22"/>
        </w:rPr>
        <w:t>Integralną część niniejszej Umowy stanowią następujące załączniki:</w:t>
      </w:r>
    </w:p>
    <w:p w:rsidR="005D1042" w:rsidRPr="00810CB2" w:rsidRDefault="00DD4DE0" w:rsidP="00DC69FB">
      <w:pPr>
        <w:pStyle w:val="Normalny2"/>
        <w:numPr>
          <w:ilvl w:val="0"/>
          <w:numId w:val="77"/>
        </w:numPr>
        <w:spacing w:line="240" w:lineRule="auto"/>
        <w:rPr>
          <w:bCs/>
          <w:sz w:val="22"/>
          <w:szCs w:val="22"/>
        </w:rPr>
      </w:pPr>
      <w:r w:rsidRPr="00810CB2">
        <w:rPr>
          <w:bCs/>
          <w:sz w:val="22"/>
          <w:szCs w:val="22"/>
        </w:rPr>
        <w:t xml:space="preserve">Załącznik nr 1 – </w:t>
      </w:r>
      <w:r w:rsidR="00B35A0F" w:rsidRPr="00810CB2">
        <w:rPr>
          <w:bCs/>
          <w:sz w:val="22"/>
          <w:szCs w:val="22"/>
        </w:rPr>
        <w:t>Projekt</w:t>
      </w:r>
      <w:r w:rsidR="007747DF" w:rsidRPr="00810CB2">
        <w:rPr>
          <w:bCs/>
          <w:sz w:val="22"/>
          <w:szCs w:val="22"/>
        </w:rPr>
        <w:t>y</w:t>
      </w:r>
      <w:r w:rsidR="00B35A0F" w:rsidRPr="00810CB2">
        <w:rPr>
          <w:bCs/>
          <w:sz w:val="22"/>
          <w:szCs w:val="22"/>
        </w:rPr>
        <w:t xml:space="preserve"> budowlan</w:t>
      </w:r>
      <w:r w:rsidR="007747DF" w:rsidRPr="00810CB2">
        <w:rPr>
          <w:bCs/>
          <w:sz w:val="22"/>
          <w:szCs w:val="22"/>
        </w:rPr>
        <w:t>e</w:t>
      </w:r>
      <w:r w:rsidR="005D1042" w:rsidRPr="00810CB2">
        <w:rPr>
          <w:bCs/>
          <w:sz w:val="22"/>
          <w:szCs w:val="22"/>
        </w:rPr>
        <w:t>;</w:t>
      </w:r>
    </w:p>
    <w:p w:rsidR="00B35A0F" w:rsidRPr="00810CB2" w:rsidRDefault="005D1042" w:rsidP="005D1042">
      <w:pPr>
        <w:pStyle w:val="Normalny2"/>
        <w:numPr>
          <w:ilvl w:val="0"/>
          <w:numId w:val="77"/>
        </w:numPr>
        <w:spacing w:line="240" w:lineRule="auto"/>
        <w:rPr>
          <w:bCs/>
          <w:sz w:val="22"/>
          <w:szCs w:val="22"/>
        </w:rPr>
      </w:pPr>
      <w:r w:rsidRPr="00810CB2">
        <w:rPr>
          <w:bCs/>
          <w:sz w:val="22"/>
          <w:szCs w:val="22"/>
        </w:rPr>
        <w:t>Załącznik nr 2 – Pogramy konserwatorskie;</w:t>
      </w:r>
    </w:p>
    <w:p w:rsidR="006E7EAE" w:rsidRPr="00810CB2" w:rsidRDefault="00DD4DE0" w:rsidP="00DC69FB">
      <w:pPr>
        <w:pStyle w:val="Normalny2"/>
        <w:numPr>
          <w:ilvl w:val="0"/>
          <w:numId w:val="77"/>
        </w:numPr>
        <w:spacing w:line="240" w:lineRule="auto"/>
        <w:rPr>
          <w:bCs/>
          <w:sz w:val="22"/>
          <w:szCs w:val="22"/>
        </w:rPr>
      </w:pPr>
      <w:r w:rsidRPr="00810CB2">
        <w:rPr>
          <w:bCs/>
          <w:sz w:val="22"/>
          <w:szCs w:val="22"/>
        </w:rPr>
        <w:t xml:space="preserve">Załącznik nr </w:t>
      </w:r>
      <w:r w:rsidR="005D1042" w:rsidRPr="00810CB2">
        <w:rPr>
          <w:bCs/>
          <w:sz w:val="22"/>
          <w:szCs w:val="22"/>
        </w:rPr>
        <w:t>3</w:t>
      </w:r>
      <w:r w:rsidRPr="00810CB2">
        <w:rPr>
          <w:bCs/>
          <w:sz w:val="22"/>
          <w:szCs w:val="22"/>
        </w:rPr>
        <w:t xml:space="preserve"> – </w:t>
      </w:r>
      <w:r w:rsidR="00B35A0F" w:rsidRPr="00810CB2">
        <w:rPr>
          <w:bCs/>
          <w:sz w:val="22"/>
          <w:szCs w:val="22"/>
        </w:rPr>
        <w:t>Projekty wykonawcze;</w:t>
      </w:r>
    </w:p>
    <w:p w:rsidR="00B35A0F" w:rsidRPr="00810CB2" w:rsidRDefault="00B35A0F" w:rsidP="00DC69FB">
      <w:pPr>
        <w:pStyle w:val="Normalny2"/>
        <w:numPr>
          <w:ilvl w:val="0"/>
          <w:numId w:val="77"/>
        </w:numPr>
        <w:spacing w:line="240" w:lineRule="auto"/>
        <w:rPr>
          <w:bCs/>
          <w:sz w:val="22"/>
          <w:szCs w:val="22"/>
        </w:rPr>
      </w:pPr>
      <w:r w:rsidRPr="00810CB2">
        <w:rPr>
          <w:bCs/>
          <w:sz w:val="22"/>
          <w:szCs w:val="22"/>
        </w:rPr>
        <w:t>Załącznik nr 3 – STWiORB</w:t>
      </w:r>
      <w:r w:rsidR="00897C81" w:rsidRPr="00810CB2">
        <w:rPr>
          <w:bCs/>
          <w:sz w:val="22"/>
          <w:szCs w:val="22"/>
        </w:rPr>
        <w:t>;</w:t>
      </w:r>
    </w:p>
    <w:p w:rsidR="00B35A0F" w:rsidRPr="00810CB2" w:rsidRDefault="00B35A0F" w:rsidP="00DC69FB">
      <w:pPr>
        <w:pStyle w:val="Normalny2"/>
        <w:numPr>
          <w:ilvl w:val="0"/>
          <w:numId w:val="77"/>
        </w:numPr>
        <w:spacing w:line="240" w:lineRule="auto"/>
        <w:rPr>
          <w:bCs/>
          <w:sz w:val="22"/>
          <w:szCs w:val="22"/>
        </w:rPr>
      </w:pPr>
      <w:r w:rsidRPr="00810CB2">
        <w:rPr>
          <w:bCs/>
          <w:sz w:val="22"/>
          <w:szCs w:val="22"/>
        </w:rPr>
        <w:t>Załącznik nr 4 – Przedmia</w:t>
      </w:r>
      <w:r w:rsidR="00897C81" w:rsidRPr="00810CB2">
        <w:rPr>
          <w:bCs/>
          <w:sz w:val="22"/>
          <w:szCs w:val="22"/>
        </w:rPr>
        <w:t>r</w:t>
      </w:r>
      <w:r w:rsidR="005D1042" w:rsidRPr="00810CB2">
        <w:rPr>
          <w:bCs/>
          <w:sz w:val="22"/>
          <w:szCs w:val="22"/>
        </w:rPr>
        <w:t>y</w:t>
      </w:r>
      <w:r w:rsidR="00897C81" w:rsidRPr="00810CB2">
        <w:rPr>
          <w:bCs/>
          <w:sz w:val="22"/>
          <w:szCs w:val="22"/>
        </w:rPr>
        <w:t>;</w:t>
      </w:r>
    </w:p>
    <w:p w:rsidR="00006AB0" w:rsidRPr="00810CB2" w:rsidRDefault="00897C81" w:rsidP="00DC69FB">
      <w:pPr>
        <w:pStyle w:val="Normalny2"/>
        <w:numPr>
          <w:ilvl w:val="0"/>
          <w:numId w:val="77"/>
        </w:numPr>
        <w:spacing w:line="240" w:lineRule="auto"/>
        <w:rPr>
          <w:bCs/>
          <w:sz w:val="22"/>
          <w:szCs w:val="22"/>
        </w:rPr>
      </w:pPr>
      <w:r w:rsidRPr="00810CB2">
        <w:rPr>
          <w:bCs/>
          <w:sz w:val="22"/>
          <w:szCs w:val="22"/>
        </w:rPr>
        <w:t>Załącznik nr 5 – Opis przedmiotu zamówienia</w:t>
      </w:r>
      <w:r w:rsidR="00006AB0" w:rsidRPr="00810CB2">
        <w:rPr>
          <w:bCs/>
          <w:sz w:val="22"/>
          <w:szCs w:val="22"/>
        </w:rPr>
        <w:t>;</w:t>
      </w:r>
    </w:p>
    <w:p w:rsidR="005D1042" w:rsidRPr="00810CB2" w:rsidRDefault="005D1042" w:rsidP="00DC69FB">
      <w:pPr>
        <w:pStyle w:val="Normalny2"/>
        <w:numPr>
          <w:ilvl w:val="0"/>
          <w:numId w:val="77"/>
        </w:numPr>
        <w:spacing w:line="240" w:lineRule="auto"/>
        <w:rPr>
          <w:bCs/>
          <w:sz w:val="22"/>
          <w:szCs w:val="22"/>
        </w:rPr>
      </w:pPr>
      <w:r w:rsidRPr="00810CB2">
        <w:rPr>
          <w:bCs/>
          <w:sz w:val="22"/>
          <w:szCs w:val="22"/>
        </w:rPr>
        <w:t>Załącznik nr 6 – Pozwolenia na budowę;</w:t>
      </w:r>
    </w:p>
    <w:p w:rsidR="005D1042" w:rsidRPr="00810CB2" w:rsidRDefault="005D1042" w:rsidP="00DC69FB">
      <w:pPr>
        <w:pStyle w:val="Normalny2"/>
        <w:numPr>
          <w:ilvl w:val="0"/>
          <w:numId w:val="77"/>
        </w:numPr>
        <w:spacing w:line="240" w:lineRule="auto"/>
        <w:rPr>
          <w:bCs/>
          <w:sz w:val="22"/>
          <w:szCs w:val="22"/>
        </w:rPr>
      </w:pPr>
      <w:r w:rsidRPr="00810CB2">
        <w:rPr>
          <w:bCs/>
          <w:sz w:val="22"/>
          <w:szCs w:val="22"/>
        </w:rPr>
        <w:t>Załącznik nr 7 –Pozwolenia konserwatorskie</w:t>
      </w:r>
      <w:r w:rsidR="0089031C" w:rsidRPr="00810CB2">
        <w:rPr>
          <w:bCs/>
          <w:sz w:val="22"/>
          <w:szCs w:val="22"/>
        </w:rPr>
        <w:t>;</w:t>
      </w:r>
    </w:p>
    <w:p w:rsidR="0089031C" w:rsidRPr="00810CB2" w:rsidRDefault="0089031C" w:rsidP="0089031C">
      <w:pPr>
        <w:pStyle w:val="Normalny2"/>
        <w:numPr>
          <w:ilvl w:val="0"/>
          <w:numId w:val="77"/>
        </w:numPr>
        <w:spacing w:line="240" w:lineRule="auto"/>
        <w:rPr>
          <w:bCs/>
          <w:sz w:val="22"/>
          <w:szCs w:val="22"/>
        </w:rPr>
      </w:pPr>
      <w:r w:rsidRPr="00810CB2">
        <w:rPr>
          <w:bCs/>
          <w:sz w:val="22"/>
          <w:szCs w:val="22"/>
        </w:rPr>
        <w:t>Załącznik nr 8 –Programy konserwatorskie;</w:t>
      </w:r>
    </w:p>
    <w:p w:rsidR="00897C81" w:rsidRPr="00810CB2" w:rsidRDefault="00006AB0" w:rsidP="00DC69FB">
      <w:pPr>
        <w:pStyle w:val="Normalny2"/>
        <w:numPr>
          <w:ilvl w:val="0"/>
          <w:numId w:val="77"/>
        </w:numPr>
        <w:spacing w:line="240" w:lineRule="auto"/>
        <w:rPr>
          <w:bCs/>
          <w:sz w:val="22"/>
          <w:szCs w:val="22"/>
        </w:rPr>
      </w:pPr>
      <w:r w:rsidRPr="00810CB2">
        <w:rPr>
          <w:bCs/>
          <w:sz w:val="22"/>
          <w:szCs w:val="22"/>
        </w:rPr>
        <w:t xml:space="preserve">Załącznik nr </w:t>
      </w:r>
      <w:r w:rsidR="0089031C" w:rsidRPr="00810CB2">
        <w:rPr>
          <w:bCs/>
          <w:sz w:val="22"/>
          <w:szCs w:val="22"/>
        </w:rPr>
        <w:t>9</w:t>
      </w:r>
      <w:r w:rsidRPr="00810CB2">
        <w:rPr>
          <w:bCs/>
          <w:sz w:val="22"/>
          <w:szCs w:val="22"/>
        </w:rPr>
        <w:t xml:space="preserve">- </w:t>
      </w:r>
      <w:r w:rsidR="005D1042" w:rsidRPr="00810CB2">
        <w:rPr>
          <w:sz w:val="22"/>
          <w:szCs w:val="22"/>
        </w:rPr>
        <w:t>Wytyczne i warunki organizacji prac w Zamku w Pieskowej Skale.</w:t>
      </w:r>
    </w:p>
    <w:p w:rsidR="0090701B" w:rsidRPr="007610A9" w:rsidRDefault="0090701B" w:rsidP="00E0570A">
      <w:pPr>
        <w:jc w:val="both"/>
        <w:rPr>
          <w:sz w:val="22"/>
          <w:szCs w:val="22"/>
        </w:rPr>
      </w:pPr>
    </w:p>
    <w:p w:rsidR="001E1A1D" w:rsidRPr="007610A9" w:rsidRDefault="001E1A1D" w:rsidP="00E0570A">
      <w:pPr>
        <w:jc w:val="both"/>
        <w:rPr>
          <w:sz w:val="22"/>
          <w:szCs w:val="22"/>
        </w:rPr>
      </w:pPr>
    </w:p>
    <w:p w:rsidR="001E1A1D" w:rsidRPr="007610A9" w:rsidRDefault="001E1A1D" w:rsidP="00E0570A">
      <w:pPr>
        <w:jc w:val="both"/>
        <w:rPr>
          <w:sz w:val="22"/>
          <w:szCs w:val="22"/>
        </w:rPr>
      </w:pPr>
    </w:p>
    <w:sectPr w:rsidR="001E1A1D" w:rsidRPr="007610A9" w:rsidSect="00D262E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DF1" w:rsidRDefault="00376DF1" w:rsidP="00D62D50">
      <w:r>
        <w:separator/>
      </w:r>
    </w:p>
  </w:endnote>
  <w:endnote w:type="continuationSeparator" w:id="1">
    <w:p w:rsidR="00376DF1" w:rsidRDefault="00376DF1" w:rsidP="00D62D50">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B2" w:rsidRDefault="00810CB2">
    <w:pPr>
      <w:pStyle w:val="Stopka"/>
      <w:jc w:val="right"/>
      <w:rPr>
        <w:rFonts w:ascii="Trebuchet MS" w:hAnsi="Trebuchet MS"/>
        <w:b/>
        <w:bCs/>
        <w:sz w:val="16"/>
        <w:szCs w:val="16"/>
      </w:rPr>
    </w:pPr>
    <w:r w:rsidRPr="00B8244A">
      <w:rPr>
        <w:rFonts w:ascii="Trebuchet MS" w:hAnsi="Trebuchet MS"/>
        <w:sz w:val="16"/>
        <w:szCs w:val="16"/>
      </w:rPr>
      <w:t xml:space="preserve">Strona </w:t>
    </w:r>
    <w:r w:rsidRPr="00B8244A">
      <w:rPr>
        <w:rFonts w:ascii="Trebuchet MS" w:hAnsi="Trebuchet MS"/>
        <w:b/>
        <w:bCs/>
        <w:sz w:val="16"/>
        <w:szCs w:val="16"/>
      </w:rPr>
      <w:fldChar w:fldCharType="begin"/>
    </w:r>
    <w:r w:rsidRPr="00B8244A">
      <w:rPr>
        <w:rFonts w:ascii="Trebuchet MS" w:hAnsi="Trebuchet MS"/>
        <w:b/>
        <w:bCs/>
        <w:sz w:val="16"/>
        <w:szCs w:val="16"/>
      </w:rPr>
      <w:instrText>PAGE</w:instrText>
    </w:r>
    <w:r w:rsidRPr="00B8244A">
      <w:rPr>
        <w:rFonts w:ascii="Trebuchet MS" w:hAnsi="Trebuchet MS"/>
        <w:b/>
        <w:bCs/>
        <w:sz w:val="16"/>
        <w:szCs w:val="16"/>
      </w:rPr>
      <w:fldChar w:fldCharType="separate"/>
    </w:r>
    <w:r w:rsidR="00B07E56">
      <w:rPr>
        <w:rFonts w:ascii="Trebuchet MS" w:hAnsi="Trebuchet MS"/>
        <w:b/>
        <w:bCs/>
        <w:noProof/>
        <w:sz w:val="16"/>
        <w:szCs w:val="16"/>
      </w:rPr>
      <w:t>23</w:t>
    </w:r>
    <w:r w:rsidRPr="00B8244A">
      <w:rPr>
        <w:rFonts w:ascii="Trebuchet MS" w:hAnsi="Trebuchet MS"/>
        <w:b/>
        <w:bCs/>
        <w:sz w:val="16"/>
        <w:szCs w:val="16"/>
      </w:rPr>
      <w:fldChar w:fldCharType="end"/>
    </w:r>
    <w:r w:rsidRPr="00B8244A">
      <w:rPr>
        <w:rFonts w:ascii="Trebuchet MS" w:hAnsi="Trebuchet MS"/>
        <w:sz w:val="16"/>
        <w:szCs w:val="16"/>
      </w:rPr>
      <w:t xml:space="preserve"> z </w:t>
    </w:r>
    <w:r w:rsidRPr="00B8244A">
      <w:rPr>
        <w:rFonts w:ascii="Trebuchet MS" w:hAnsi="Trebuchet MS"/>
        <w:b/>
        <w:bCs/>
        <w:sz w:val="16"/>
        <w:szCs w:val="16"/>
      </w:rPr>
      <w:fldChar w:fldCharType="begin"/>
    </w:r>
    <w:r w:rsidRPr="00B8244A">
      <w:rPr>
        <w:rFonts w:ascii="Trebuchet MS" w:hAnsi="Trebuchet MS"/>
        <w:b/>
        <w:bCs/>
        <w:sz w:val="16"/>
        <w:szCs w:val="16"/>
      </w:rPr>
      <w:instrText>NUMPAGES</w:instrText>
    </w:r>
    <w:r w:rsidRPr="00B8244A">
      <w:rPr>
        <w:rFonts w:ascii="Trebuchet MS" w:hAnsi="Trebuchet MS"/>
        <w:b/>
        <w:bCs/>
        <w:sz w:val="16"/>
        <w:szCs w:val="16"/>
      </w:rPr>
      <w:fldChar w:fldCharType="separate"/>
    </w:r>
    <w:r w:rsidR="00B07E56">
      <w:rPr>
        <w:rFonts w:ascii="Trebuchet MS" w:hAnsi="Trebuchet MS"/>
        <w:b/>
        <w:bCs/>
        <w:noProof/>
        <w:sz w:val="16"/>
        <w:szCs w:val="16"/>
      </w:rPr>
      <w:t>53</w:t>
    </w:r>
    <w:r w:rsidRPr="00B8244A">
      <w:rPr>
        <w:rFonts w:ascii="Trebuchet MS" w:hAnsi="Trebuchet MS"/>
        <w:b/>
        <w:bCs/>
        <w:sz w:val="16"/>
        <w:szCs w:val="16"/>
      </w:rPr>
      <w:fldChar w:fldCharType="end"/>
    </w:r>
  </w:p>
  <w:p w:rsidR="00810CB2" w:rsidRPr="00B8244A" w:rsidRDefault="00810CB2" w:rsidP="00B8244A">
    <w:pPr>
      <w:pStyle w:val="Stopka"/>
      <w:rPr>
        <w:rFonts w:ascii="Trebuchet MS" w:hAnsi="Trebuchet MS"/>
        <w:sz w:val="16"/>
        <w:szCs w:val="16"/>
      </w:rPr>
    </w:pPr>
  </w:p>
  <w:p w:rsidR="00810CB2" w:rsidRPr="00B8244A" w:rsidRDefault="00810CB2">
    <w:pPr>
      <w:pStyle w:val="Stopka"/>
      <w:rPr>
        <w:rFonts w:ascii="Trebuchet MS" w:hAnsi="Trebuchet MS"/>
        <w:sz w:val="16"/>
        <w:szCs w:val="16"/>
      </w:rPr>
    </w:pPr>
    <w:r>
      <w:rPr>
        <w:rFonts w:ascii="Trebuchet MS" w:hAnsi="Trebuchet MS"/>
        <w:noProof/>
        <w:sz w:val="16"/>
        <w:szCs w:val="16"/>
      </w:rPr>
      <w:drawing>
        <wp:inline distT="0" distB="0" distL="0" distR="0">
          <wp:extent cx="6118860" cy="647700"/>
          <wp:effectExtent l="0" t="0" r="0" b="0"/>
          <wp:docPr id="3" name="Obraz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0"/>
                  <pic:cNvPicPr>
                    <a:picLocks noChangeAspect="1" noChangeArrowheads="1"/>
                  </pic:cNvPicPr>
                </pic:nvPicPr>
                <pic:blipFill>
                  <a:blip r:embed="rId1"/>
                  <a:srcRect/>
                  <a:stretch>
                    <a:fillRect/>
                  </a:stretch>
                </pic:blipFill>
                <pic:spPr bwMode="auto">
                  <a:xfrm>
                    <a:off x="0" y="0"/>
                    <a:ext cx="6118860" cy="6477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DF1" w:rsidRDefault="00376DF1" w:rsidP="00D62D50">
      <w:r>
        <w:separator/>
      </w:r>
    </w:p>
  </w:footnote>
  <w:footnote w:type="continuationSeparator" w:id="1">
    <w:p w:rsidR="00376DF1" w:rsidRDefault="00376DF1" w:rsidP="00D62D50">
      <w:r>
        <w:continuationSeparator/>
      </w:r>
    </w:p>
  </w:footnote>
  <w:footnote w:id="2">
    <w:p w:rsidR="00810CB2" w:rsidRPr="00AC7E70" w:rsidRDefault="00810CB2">
      <w:pPr>
        <w:pStyle w:val="Tekstprzypisudolnego"/>
      </w:pPr>
      <w:r>
        <w:rPr>
          <w:rStyle w:val="Odwoanieprzypisudolnego"/>
        </w:rPr>
        <w:footnoteRef/>
      </w:r>
      <w:r>
        <w:t xml:space="preserve"> niewłaściwe skreślić</w:t>
      </w:r>
    </w:p>
  </w:footnote>
  <w:footnote w:id="3">
    <w:p w:rsidR="00810CB2" w:rsidRPr="00C156B8" w:rsidRDefault="00810CB2" w:rsidP="00533E85">
      <w:pPr>
        <w:pStyle w:val="Akapitzlist"/>
        <w:suppressAutoHyphens w:val="0"/>
        <w:ind w:left="0"/>
        <w:contextualSpacing/>
        <w:jc w:val="both"/>
        <w:rPr>
          <w:sz w:val="20"/>
          <w:szCs w:val="20"/>
        </w:rPr>
      </w:pPr>
      <w:r w:rsidRPr="00C156B8">
        <w:rPr>
          <w:rStyle w:val="Odwoanieprzypisudolnego"/>
          <w:sz w:val="20"/>
          <w:szCs w:val="20"/>
        </w:rPr>
        <w:footnoteRef/>
      </w:r>
      <w:r w:rsidRPr="00C156B8">
        <w:rPr>
          <w:sz w:val="20"/>
          <w:szCs w:val="20"/>
        </w:rPr>
        <w:t xml:space="preserve">Oświadczenie to powinno zawierać w szczególności: </w:t>
      </w:r>
    </w:p>
    <w:p w:rsidR="00810CB2" w:rsidRPr="00C156B8" w:rsidRDefault="00810CB2" w:rsidP="00533E85">
      <w:pPr>
        <w:pStyle w:val="Akapitzlist"/>
        <w:suppressAutoHyphens w:val="0"/>
        <w:contextualSpacing/>
        <w:jc w:val="both"/>
        <w:rPr>
          <w:sz w:val="20"/>
          <w:szCs w:val="20"/>
        </w:rPr>
      </w:pPr>
      <w:r w:rsidRPr="00C156B8">
        <w:rPr>
          <w:sz w:val="20"/>
          <w:szCs w:val="20"/>
        </w:rPr>
        <w:t xml:space="preserve">- dokładne określenie podmiotu składającego oświadczenie, </w:t>
      </w:r>
    </w:p>
    <w:p w:rsidR="00810CB2" w:rsidRPr="00C156B8" w:rsidRDefault="00810CB2" w:rsidP="00533E85">
      <w:pPr>
        <w:pStyle w:val="Akapitzlist"/>
        <w:suppressAutoHyphens w:val="0"/>
        <w:ind w:left="0" w:firstLine="708"/>
        <w:contextualSpacing/>
        <w:jc w:val="both"/>
        <w:rPr>
          <w:sz w:val="20"/>
          <w:szCs w:val="20"/>
        </w:rPr>
      </w:pPr>
      <w:r w:rsidRPr="00C156B8">
        <w:rPr>
          <w:sz w:val="20"/>
          <w:szCs w:val="20"/>
        </w:rPr>
        <w:t xml:space="preserve">- datę złożenia oświadczenia, </w:t>
      </w:r>
    </w:p>
    <w:p w:rsidR="00810CB2" w:rsidRPr="00C156B8" w:rsidRDefault="00810CB2" w:rsidP="00533E85">
      <w:pPr>
        <w:pStyle w:val="Akapitzlist"/>
        <w:suppressAutoHyphens w:val="0"/>
        <w:contextualSpacing/>
        <w:jc w:val="both"/>
        <w:rPr>
          <w:sz w:val="20"/>
          <w:szCs w:val="20"/>
        </w:rPr>
      </w:pPr>
      <w:r w:rsidRPr="00C156B8">
        <w:rPr>
          <w:sz w:val="20"/>
          <w:szCs w:val="20"/>
        </w:rPr>
        <w:t>-wskazanie, że objęte wezwaniem czynności wykonują osoby zatrudnione na podstawie umowy o pracę wraz ze wskazaniem liczby tych osób, imion i nazwisk tych osób, rodzaju umowy o pracę i wymiaru etatu,</w:t>
      </w:r>
    </w:p>
    <w:p w:rsidR="00810CB2" w:rsidRPr="00533E85" w:rsidRDefault="00810CB2" w:rsidP="00533E85">
      <w:pPr>
        <w:pStyle w:val="Akapitzlist"/>
        <w:suppressAutoHyphens w:val="0"/>
        <w:contextualSpacing/>
        <w:jc w:val="both"/>
        <w:rPr>
          <w:sz w:val="22"/>
          <w:szCs w:val="22"/>
        </w:rPr>
      </w:pPr>
      <w:r w:rsidRPr="00C156B8">
        <w:rPr>
          <w:sz w:val="20"/>
          <w:szCs w:val="20"/>
        </w:rPr>
        <w:t>-podpis osoby uprawnionej do złożenia oświadczenia w imieniu Wykonawcy lub podwykonawcy.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CB2" w:rsidRPr="00032445" w:rsidRDefault="00810CB2" w:rsidP="00F6151D">
    <w:pPr>
      <w:pStyle w:val="Nagwek"/>
      <w:rPr>
        <w:sz w:val="22"/>
        <w:szCs w:val="22"/>
      </w:rPr>
    </w:pPr>
    <w:r>
      <w:rPr>
        <w:rFonts w:ascii="Trebuchet MS" w:hAnsi="Trebuchet MS"/>
        <w:sz w:val="18"/>
        <w:szCs w:val="18"/>
      </w:rPr>
      <w:t xml:space="preserve"> </w:t>
    </w:r>
    <w:r>
      <w:rPr>
        <w:rFonts w:ascii="Trebuchet MS" w:hAnsi="Trebuchet MS"/>
        <w:sz w:val="18"/>
        <w:szCs w:val="18"/>
      </w:rPr>
      <w:tab/>
      <w:t xml:space="preserve">                                           </w:t>
    </w:r>
    <w:r>
      <w:rPr>
        <w:rFonts w:ascii="Trebuchet MS" w:hAnsi="Trebuchet MS"/>
        <w:noProof/>
        <w:sz w:val="18"/>
        <w:szCs w:val="18"/>
      </w:rPr>
      <w:drawing>
        <wp:inline distT="0" distB="0" distL="0" distR="0">
          <wp:extent cx="6118860" cy="624840"/>
          <wp:effectExtent l="19050" t="0" r="0" b="0"/>
          <wp:docPr id="1" name="Obraz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8"/>
                  <pic:cNvPicPr>
                    <a:picLocks noChangeAspect="1" noChangeArrowheads="1"/>
                  </pic:cNvPicPr>
                </pic:nvPicPr>
                <pic:blipFill>
                  <a:blip r:embed="rId1"/>
                  <a:srcRect/>
                  <a:stretch>
                    <a:fillRect/>
                  </a:stretch>
                </pic:blipFill>
                <pic:spPr bwMode="auto">
                  <a:xfrm>
                    <a:off x="0" y="0"/>
                    <a:ext cx="6118860" cy="624840"/>
                  </a:xfrm>
                  <a:prstGeom prst="rect">
                    <a:avLst/>
                  </a:prstGeom>
                  <a:noFill/>
                  <a:ln w="9525">
                    <a:noFill/>
                    <a:miter lim="800000"/>
                    <a:headEnd/>
                    <a:tailEnd/>
                  </a:ln>
                </pic:spPr>
              </pic:pic>
            </a:graphicData>
          </a:graphic>
        </wp:inline>
      </w:drawing>
    </w:r>
    <w:r>
      <w:rPr>
        <w:rFonts w:ascii="Trebuchet MS" w:hAnsi="Trebuchet MS"/>
        <w:sz w:val="18"/>
        <w:szCs w:val="18"/>
      </w:rPr>
      <w:t xml:space="preserve">                                                                                       </w:t>
    </w:r>
    <w:r w:rsidRPr="00032445">
      <w:rPr>
        <w:sz w:val="22"/>
        <w:szCs w:val="22"/>
      </w:rPr>
      <w:t>Zał</w:t>
    </w:r>
    <w:r>
      <w:rPr>
        <w:sz w:val="22"/>
        <w:szCs w:val="22"/>
      </w:rPr>
      <w:t>.</w:t>
    </w:r>
    <w:r w:rsidRPr="00032445">
      <w:rPr>
        <w:sz w:val="22"/>
        <w:szCs w:val="22"/>
      </w:rPr>
      <w:t xml:space="preserve"> Nr </w:t>
    </w:r>
    <w:r>
      <w:rPr>
        <w:sz w:val="22"/>
        <w:szCs w:val="22"/>
      </w:rPr>
      <w:t>5</w:t>
    </w:r>
    <w:r w:rsidRPr="00032445">
      <w:rPr>
        <w:sz w:val="22"/>
        <w:szCs w:val="22"/>
      </w:rPr>
      <w:t xml:space="preserve"> do SWZ</w:t>
    </w:r>
  </w:p>
  <w:p w:rsidR="00810CB2" w:rsidRPr="00032445" w:rsidRDefault="00810CB2" w:rsidP="00F6151D">
    <w:pPr>
      <w:pStyle w:val="NormalnyWeb"/>
      <w:spacing w:before="0" w:beforeAutospacing="0" w:after="0" w:afterAutospacing="0"/>
      <w:ind w:left="6372"/>
      <w:rPr>
        <w:rStyle w:val="paragraphpunkt1"/>
        <w:rFonts w:ascii="Times New Roman" w:hAnsi="Times New Roman" w:cs="Times New Roman"/>
        <w:bCs w:val="0"/>
        <w:color w:val="000000"/>
        <w:kern w:val="22"/>
        <w:sz w:val="22"/>
        <w:szCs w:val="22"/>
      </w:rPr>
    </w:pPr>
    <w:r>
      <w:rPr>
        <w:rFonts w:ascii="Times New Roman" w:hAnsi="Times New Roman" w:cs="Times New Roman"/>
        <w:sz w:val="22"/>
        <w:szCs w:val="22"/>
      </w:rPr>
      <w:t xml:space="preserve">Nr sprawy: </w:t>
    </w:r>
    <w:r w:rsidRPr="00032445">
      <w:rPr>
        <w:rStyle w:val="paragraphpunkt1"/>
        <w:rFonts w:ascii="Times New Roman" w:hAnsi="Times New Roman" w:cs="Times New Roman"/>
        <w:b w:val="0"/>
        <w:color w:val="000000"/>
        <w:kern w:val="22"/>
        <w:sz w:val="22"/>
        <w:szCs w:val="22"/>
      </w:rPr>
      <w:t>DZZP-282-</w:t>
    </w:r>
    <w:r>
      <w:rPr>
        <w:rStyle w:val="paragraphpunkt1"/>
        <w:rFonts w:ascii="Times New Roman" w:hAnsi="Times New Roman" w:cs="Times New Roman"/>
        <w:b w:val="0"/>
        <w:color w:val="000000"/>
        <w:kern w:val="22"/>
        <w:sz w:val="22"/>
        <w:szCs w:val="22"/>
      </w:rPr>
      <w:t>3</w:t>
    </w:r>
    <w:r w:rsidRPr="00032445">
      <w:rPr>
        <w:rStyle w:val="paragraphpunkt1"/>
        <w:rFonts w:ascii="Times New Roman" w:hAnsi="Times New Roman" w:cs="Times New Roman"/>
        <w:b w:val="0"/>
        <w:color w:val="000000"/>
        <w:kern w:val="22"/>
        <w:sz w:val="22"/>
        <w:szCs w:val="22"/>
      </w:rPr>
      <w:t>/21</w:t>
    </w:r>
  </w:p>
  <w:p w:rsidR="00810CB2" w:rsidRPr="0073229C" w:rsidRDefault="00810CB2" w:rsidP="00D62D50">
    <w:pPr>
      <w:pStyle w:val="Nagwek"/>
      <w:jc w:val="right"/>
      <w:rPr>
        <w:rStyle w:val="paragraphpunkt1"/>
        <w:rFonts w:ascii="Trebuchet MS" w:hAnsi="Trebuchet MS"/>
        <w:b w:val="0"/>
        <w:bCs w:val="0"/>
        <w:kern w:val="22"/>
        <w:sz w:val="18"/>
        <w:szCs w:val="18"/>
      </w:rPr>
    </w:pPr>
    <w:r>
      <w:rPr>
        <w:rFonts w:ascii="Trebuchet MS" w:hAnsi="Trebuchet MS"/>
        <w:sz w:val="18"/>
        <w:szCs w:val="18"/>
      </w:rPr>
      <w:t xml:space="preserve"> </w:t>
    </w:r>
  </w:p>
  <w:p w:rsidR="00810CB2" w:rsidRDefault="00810CB2" w:rsidP="00D62D50">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
    <w:nsid w:val="0000000F"/>
    <w:multiLevelType w:val="multilevel"/>
    <w:tmpl w:val="0000000F"/>
    <w:name w:val="WW8Num16"/>
    <w:lvl w:ilvl="0">
      <w:start w:val="1"/>
      <w:numFmt w:val="decimal"/>
      <w:lvlText w:val="%1."/>
      <w:lvlJc w:val="left"/>
      <w:pPr>
        <w:tabs>
          <w:tab w:val="num" w:pos="-360"/>
        </w:tabs>
        <w:ind w:left="360" w:hanging="360"/>
      </w:pPr>
    </w:lvl>
    <w:lvl w:ilvl="1">
      <w:numFmt w:val="bullet"/>
      <w:lvlText w:val="•"/>
      <w:lvlJc w:val="left"/>
      <w:pPr>
        <w:tabs>
          <w:tab w:val="num" w:pos="-360"/>
        </w:tabs>
        <w:ind w:left="1080" w:hanging="360"/>
      </w:pPr>
      <w:rPr>
        <w:rFonts w:ascii="Trebuchet MS" w:hAnsi="Trebuchet MS"/>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
    <w:nsid w:val="00000010"/>
    <w:multiLevelType w:val="multilevel"/>
    <w:tmpl w:val="00000010"/>
    <w:name w:val="WW8Num17"/>
    <w:lvl w:ilvl="0">
      <w:start w:val="1"/>
      <w:numFmt w:val="decimal"/>
      <w:lvlText w:val="%1."/>
      <w:lvlJc w:val="left"/>
      <w:pPr>
        <w:tabs>
          <w:tab w:val="num" w:pos="360"/>
        </w:tabs>
        <w:ind w:left="360" w:hanging="360"/>
      </w:pPr>
      <w:rPr>
        <w:rFonts w:ascii="Trebuchet MS" w:hAnsi="Trebuchet MS" w:cs="Trebuchet MS"/>
        <w:sz w:val="20"/>
      </w:rPr>
    </w:lvl>
    <w:lvl w:ilvl="1">
      <w:start w:val="1"/>
      <w:numFmt w:val="decimal"/>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11"/>
    <w:multiLevelType w:val="multilevel"/>
    <w:tmpl w:val="00000011"/>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17"/>
    <w:multiLevelType w:val="singleLevel"/>
    <w:tmpl w:val="00000017"/>
    <w:name w:val="WW8Num26"/>
    <w:lvl w:ilvl="0">
      <w:start w:val="1"/>
      <w:numFmt w:val="decimal"/>
      <w:lvlText w:val="%1."/>
      <w:lvlJc w:val="left"/>
      <w:pPr>
        <w:tabs>
          <w:tab w:val="num" w:pos="360"/>
        </w:tabs>
        <w:ind w:left="360" w:hanging="360"/>
      </w:pPr>
      <w:rPr>
        <w:b w:val="0"/>
        <w:bCs w:val="0"/>
        <w:i w:val="0"/>
        <w:iCs w:val="0"/>
      </w:rPr>
    </w:lvl>
  </w:abstractNum>
  <w:abstractNum w:abstractNumId="5">
    <w:nsid w:val="0000001A"/>
    <w:multiLevelType w:val="multilevel"/>
    <w:tmpl w:val="0000001A"/>
    <w:name w:val="WW8Num30"/>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00000022"/>
    <w:name w:val="WW8Num38"/>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720"/>
        </w:tabs>
        <w:ind w:left="720" w:hanging="360"/>
      </w:pPr>
      <w:rPr>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3"/>
    <w:multiLevelType w:val="singleLevel"/>
    <w:tmpl w:val="C4E28AF2"/>
    <w:name w:val="WW8Num39"/>
    <w:lvl w:ilvl="0">
      <w:start w:val="1"/>
      <w:numFmt w:val="decimal"/>
      <w:lvlText w:val="%1)"/>
      <w:lvlJc w:val="left"/>
      <w:pPr>
        <w:tabs>
          <w:tab w:val="num" w:pos="1080"/>
        </w:tabs>
        <w:ind w:left="1080" w:hanging="360"/>
      </w:pPr>
      <w:rPr>
        <w:rFonts w:ascii="Calibri" w:eastAsia="Times New Roman" w:hAnsi="Calibri" w:cs="Times New Roman"/>
      </w:rPr>
    </w:lvl>
  </w:abstractNum>
  <w:abstractNum w:abstractNumId="8">
    <w:nsid w:val="02187F3F"/>
    <w:multiLevelType w:val="hybridMultilevel"/>
    <w:tmpl w:val="B34E5C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2F81CDE"/>
    <w:multiLevelType w:val="hybridMultilevel"/>
    <w:tmpl w:val="161C87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3E17C9D"/>
    <w:multiLevelType w:val="hybridMultilevel"/>
    <w:tmpl w:val="29E6AF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06A47139"/>
    <w:multiLevelType w:val="hybridMultilevel"/>
    <w:tmpl w:val="E3C0D8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07382248"/>
    <w:multiLevelType w:val="hybridMultilevel"/>
    <w:tmpl w:val="13227F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73E0616"/>
    <w:multiLevelType w:val="hybridMultilevel"/>
    <w:tmpl w:val="DCCAF1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0962151E"/>
    <w:multiLevelType w:val="hybridMultilevel"/>
    <w:tmpl w:val="961667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A7C5CD2"/>
    <w:multiLevelType w:val="hybridMultilevel"/>
    <w:tmpl w:val="61F218A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nsid w:val="0A91195D"/>
    <w:multiLevelType w:val="hybridMultilevel"/>
    <w:tmpl w:val="7E8C32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0B4039B3"/>
    <w:multiLevelType w:val="hybridMultilevel"/>
    <w:tmpl w:val="982EB2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0B65600A"/>
    <w:multiLevelType w:val="hybridMultilevel"/>
    <w:tmpl w:val="A2DA27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0BA32AD9"/>
    <w:multiLevelType w:val="hybridMultilevel"/>
    <w:tmpl w:val="EEACE0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C3804BF"/>
    <w:multiLevelType w:val="hybridMultilevel"/>
    <w:tmpl w:val="36F247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0E2C6BD2"/>
    <w:multiLevelType w:val="hybridMultilevel"/>
    <w:tmpl w:val="6F4410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0F9901C8"/>
    <w:multiLevelType w:val="hybridMultilevel"/>
    <w:tmpl w:val="056699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102348DA"/>
    <w:multiLevelType w:val="hybridMultilevel"/>
    <w:tmpl w:val="679E8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1866CEA"/>
    <w:multiLevelType w:val="hybridMultilevel"/>
    <w:tmpl w:val="3DD808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1197033E"/>
    <w:multiLevelType w:val="hybridMultilevel"/>
    <w:tmpl w:val="15CC9A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2AE5E46"/>
    <w:multiLevelType w:val="hybridMultilevel"/>
    <w:tmpl w:val="B86ED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2FF049F"/>
    <w:multiLevelType w:val="hybridMultilevel"/>
    <w:tmpl w:val="EC087E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137A6351"/>
    <w:multiLevelType w:val="hybridMultilevel"/>
    <w:tmpl w:val="CF4C4B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13D50928"/>
    <w:multiLevelType w:val="hybridMultilevel"/>
    <w:tmpl w:val="F8A6AD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14455707"/>
    <w:multiLevelType w:val="hybridMultilevel"/>
    <w:tmpl w:val="FBA8E3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155C23E9"/>
    <w:multiLevelType w:val="hybridMultilevel"/>
    <w:tmpl w:val="CA2C9220"/>
    <w:lvl w:ilvl="0" w:tplc="0415000F">
      <w:start w:val="1"/>
      <w:numFmt w:val="decimal"/>
      <w:lvlText w:val="%1."/>
      <w:lvlJc w:val="left"/>
      <w:pPr>
        <w:ind w:left="502"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15FD2CBC"/>
    <w:multiLevelType w:val="hybridMultilevel"/>
    <w:tmpl w:val="B21C72F4"/>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nsid w:val="162115AB"/>
    <w:multiLevelType w:val="hybridMultilevel"/>
    <w:tmpl w:val="C700E8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166309E4"/>
    <w:multiLevelType w:val="hybridMultilevel"/>
    <w:tmpl w:val="90A20C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69764DF"/>
    <w:multiLevelType w:val="hybridMultilevel"/>
    <w:tmpl w:val="16DA09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170D73AE"/>
    <w:multiLevelType w:val="hybridMultilevel"/>
    <w:tmpl w:val="54E2E4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19E5113A"/>
    <w:multiLevelType w:val="hybridMultilevel"/>
    <w:tmpl w:val="06122B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19E94841"/>
    <w:multiLevelType w:val="hybridMultilevel"/>
    <w:tmpl w:val="741262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1B88553A"/>
    <w:multiLevelType w:val="hybridMultilevel"/>
    <w:tmpl w:val="5900D80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0">
    <w:nsid w:val="1D0629A6"/>
    <w:multiLevelType w:val="hybridMultilevel"/>
    <w:tmpl w:val="1ABC239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1D433D0B"/>
    <w:multiLevelType w:val="hybridMultilevel"/>
    <w:tmpl w:val="030A0D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1DD2300B"/>
    <w:multiLevelType w:val="hybridMultilevel"/>
    <w:tmpl w:val="A39AE8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1EAA1902"/>
    <w:multiLevelType w:val="hybridMultilevel"/>
    <w:tmpl w:val="260CF2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1ECF2FA3"/>
    <w:multiLevelType w:val="hybridMultilevel"/>
    <w:tmpl w:val="D81659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1476A85"/>
    <w:multiLevelType w:val="hybridMultilevel"/>
    <w:tmpl w:val="66402F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23121A96"/>
    <w:multiLevelType w:val="hybridMultilevel"/>
    <w:tmpl w:val="C4DA8E18"/>
    <w:lvl w:ilvl="0" w:tplc="964A073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26070A1A"/>
    <w:multiLevelType w:val="hybridMultilevel"/>
    <w:tmpl w:val="B8E01CFA"/>
    <w:lvl w:ilvl="0" w:tplc="469A0F2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2B576742"/>
    <w:multiLevelType w:val="hybridMultilevel"/>
    <w:tmpl w:val="72C089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2D167182"/>
    <w:multiLevelType w:val="hybridMultilevel"/>
    <w:tmpl w:val="8AA099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2F477AB4"/>
    <w:multiLevelType w:val="hybridMultilevel"/>
    <w:tmpl w:val="5C6C12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309D28EA"/>
    <w:multiLevelType w:val="hybridMultilevel"/>
    <w:tmpl w:val="29E6AF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30576EE"/>
    <w:multiLevelType w:val="hybridMultilevel"/>
    <w:tmpl w:val="C5865E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34A30269"/>
    <w:multiLevelType w:val="hybridMultilevel"/>
    <w:tmpl w:val="48B48DD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358160F5"/>
    <w:multiLevelType w:val="hybridMultilevel"/>
    <w:tmpl w:val="D3EA411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nsid w:val="36261326"/>
    <w:multiLevelType w:val="hybridMultilevel"/>
    <w:tmpl w:val="5A5611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36E10C71"/>
    <w:multiLevelType w:val="hybridMultilevel"/>
    <w:tmpl w:val="0478EA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37FC0FFE"/>
    <w:multiLevelType w:val="hybridMultilevel"/>
    <w:tmpl w:val="6CB84C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382F2FE0"/>
    <w:multiLevelType w:val="hybridMultilevel"/>
    <w:tmpl w:val="B0CC193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39036957"/>
    <w:multiLevelType w:val="hybridMultilevel"/>
    <w:tmpl w:val="DA883C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9CA3F0D"/>
    <w:multiLevelType w:val="hybridMultilevel"/>
    <w:tmpl w:val="2862A8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3A22769D"/>
    <w:multiLevelType w:val="hybridMultilevel"/>
    <w:tmpl w:val="1AE2A8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3AB8625E"/>
    <w:multiLevelType w:val="hybridMultilevel"/>
    <w:tmpl w:val="152460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3C4200ED"/>
    <w:multiLevelType w:val="hybridMultilevel"/>
    <w:tmpl w:val="17DEF7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3DA40FB8"/>
    <w:multiLevelType w:val="hybridMultilevel"/>
    <w:tmpl w:val="6D2213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nsid w:val="3FEA2460"/>
    <w:multiLevelType w:val="hybridMultilevel"/>
    <w:tmpl w:val="84C869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422D7B66"/>
    <w:multiLevelType w:val="hybridMultilevel"/>
    <w:tmpl w:val="29DC33B4"/>
    <w:lvl w:ilvl="0" w:tplc="0415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7">
    <w:nsid w:val="423F2466"/>
    <w:multiLevelType w:val="hybridMultilevel"/>
    <w:tmpl w:val="7BFAAAE4"/>
    <w:lvl w:ilvl="0" w:tplc="7D4C4D1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44971DBC"/>
    <w:multiLevelType w:val="hybridMultilevel"/>
    <w:tmpl w:val="BB541C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451C7D36"/>
    <w:multiLevelType w:val="hybridMultilevel"/>
    <w:tmpl w:val="CB086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45EE0AB8"/>
    <w:multiLevelType w:val="hybridMultilevel"/>
    <w:tmpl w:val="C986D5C4"/>
    <w:name w:val="WW8Num1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483E309E"/>
    <w:multiLevelType w:val="hybridMultilevel"/>
    <w:tmpl w:val="C4126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nsid w:val="48761FF0"/>
    <w:multiLevelType w:val="hybridMultilevel"/>
    <w:tmpl w:val="DC02BF34"/>
    <w:lvl w:ilvl="0" w:tplc="04150011">
      <w:start w:val="1"/>
      <w:numFmt w:val="decimal"/>
      <w:lvlText w:val="%1)"/>
      <w:lvlJc w:val="left"/>
      <w:pPr>
        <w:ind w:left="216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3">
    <w:nsid w:val="487C0FC0"/>
    <w:multiLevelType w:val="hybridMultilevel"/>
    <w:tmpl w:val="B38202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48E77772"/>
    <w:multiLevelType w:val="hybridMultilevel"/>
    <w:tmpl w:val="6A629B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4A8F15DD"/>
    <w:multiLevelType w:val="hybridMultilevel"/>
    <w:tmpl w:val="FAF4FD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nsid w:val="4B0B186E"/>
    <w:multiLevelType w:val="hybridMultilevel"/>
    <w:tmpl w:val="F03E43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nsid w:val="4B815C3D"/>
    <w:multiLevelType w:val="hybridMultilevel"/>
    <w:tmpl w:val="A0E62AC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8">
    <w:nsid w:val="4B844B84"/>
    <w:multiLevelType w:val="hybridMultilevel"/>
    <w:tmpl w:val="D018B0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4BFE0F97"/>
    <w:multiLevelType w:val="hybridMultilevel"/>
    <w:tmpl w:val="287692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4DB978EC"/>
    <w:multiLevelType w:val="hybridMultilevel"/>
    <w:tmpl w:val="B6347C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4E514822"/>
    <w:multiLevelType w:val="hybridMultilevel"/>
    <w:tmpl w:val="2C0078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4EF37AB8"/>
    <w:multiLevelType w:val="hybridMultilevel"/>
    <w:tmpl w:val="739A3A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nsid w:val="503D7DF7"/>
    <w:multiLevelType w:val="hybridMultilevel"/>
    <w:tmpl w:val="9122408C"/>
    <w:lvl w:ilvl="0" w:tplc="C9C6403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nsid w:val="521E00C4"/>
    <w:multiLevelType w:val="hybridMultilevel"/>
    <w:tmpl w:val="120825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nsid w:val="52D466AF"/>
    <w:multiLevelType w:val="hybridMultilevel"/>
    <w:tmpl w:val="35CADF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55F61573"/>
    <w:multiLevelType w:val="hybridMultilevel"/>
    <w:tmpl w:val="7E2AB8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nsid w:val="56026207"/>
    <w:multiLevelType w:val="hybridMultilevel"/>
    <w:tmpl w:val="91C4A0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nsid w:val="58C00B9B"/>
    <w:multiLevelType w:val="hybridMultilevel"/>
    <w:tmpl w:val="26CE06B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nsid w:val="590B33BA"/>
    <w:multiLevelType w:val="hybridMultilevel"/>
    <w:tmpl w:val="366654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nsid w:val="59F84B72"/>
    <w:multiLevelType w:val="hybridMultilevel"/>
    <w:tmpl w:val="0D4807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nsid w:val="5CAC712D"/>
    <w:multiLevelType w:val="hybridMultilevel"/>
    <w:tmpl w:val="562AE8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nsid w:val="5DAE2050"/>
    <w:multiLevelType w:val="hybridMultilevel"/>
    <w:tmpl w:val="1AE2A8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5E71668D"/>
    <w:multiLevelType w:val="hybridMultilevel"/>
    <w:tmpl w:val="7B107DF2"/>
    <w:lvl w:ilvl="0" w:tplc="2332ABE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nsid w:val="62C15E48"/>
    <w:multiLevelType w:val="hybridMultilevel"/>
    <w:tmpl w:val="6F3EF58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5">
    <w:nsid w:val="631913FC"/>
    <w:multiLevelType w:val="hybridMultilevel"/>
    <w:tmpl w:val="CF8EF5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nsid w:val="650710ED"/>
    <w:multiLevelType w:val="hybridMultilevel"/>
    <w:tmpl w:val="1F7670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7">
    <w:nsid w:val="662023A6"/>
    <w:multiLevelType w:val="hybridMultilevel"/>
    <w:tmpl w:val="BA6C3C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nsid w:val="66231C09"/>
    <w:multiLevelType w:val="hybridMultilevel"/>
    <w:tmpl w:val="810C3F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nsid w:val="662A1E74"/>
    <w:multiLevelType w:val="hybridMultilevel"/>
    <w:tmpl w:val="1D9C6D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nsid w:val="663A1EB3"/>
    <w:multiLevelType w:val="hybridMultilevel"/>
    <w:tmpl w:val="FAE6ED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nsid w:val="68932DB6"/>
    <w:multiLevelType w:val="hybridMultilevel"/>
    <w:tmpl w:val="B33468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nsid w:val="69702C47"/>
    <w:multiLevelType w:val="hybridMultilevel"/>
    <w:tmpl w:val="152460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nsid w:val="6AA32C31"/>
    <w:multiLevelType w:val="hybridMultilevel"/>
    <w:tmpl w:val="1778DC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nsid w:val="6BA1595B"/>
    <w:multiLevelType w:val="hybridMultilevel"/>
    <w:tmpl w:val="90A0B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nsid w:val="6D9C5036"/>
    <w:multiLevelType w:val="hybridMultilevel"/>
    <w:tmpl w:val="D89EC9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nsid w:val="6F1D690A"/>
    <w:multiLevelType w:val="hybridMultilevel"/>
    <w:tmpl w:val="F35CB7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nsid w:val="6F572AD4"/>
    <w:multiLevelType w:val="hybridMultilevel"/>
    <w:tmpl w:val="8DB852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nsid w:val="703F627B"/>
    <w:multiLevelType w:val="hybridMultilevel"/>
    <w:tmpl w:val="B14C60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nsid w:val="70C92543"/>
    <w:multiLevelType w:val="hybridMultilevel"/>
    <w:tmpl w:val="719288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nsid w:val="720B71AF"/>
    <w:multiLevelType w:val="hybridMultilevel"/>
    <w:tmpl w:val="2E0AB1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nsid w:val="74FC2A33"/>
    <w:multiLevelType w:val="hybridMultilevel"/>
    <w:tmpl w:val="634CC5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nsid w:val="79882928"/>
    <w:multiLevelType w:val="hybridMultilevel"/>
    <w:tmpl w:val="5D0887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nsid w:val="799C36BD"/>
    <w:multiLevelType w:val="hybridMultilevel"/>
    <w:tmpl w:val="442CB2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nsid w:val="79FC0C2B"/>
    <w:multiLevelType w:val="hybridMultilevel"/>
    <w:tmpl w:val="0D26EF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nsid w:val="7AA13FB8"/>
    <w:multiLevelType w:val="hybridMultilevel"/>
    <w:tmpl w:val="2BC22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nsid w:val="7BA71644"/>
    <w:multiLevelType w:val="hybridMultilevel"/>
    <w:tmpl w:val="AFD4FA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nsid w:val="7D4C1C91"/>
    <w:multiLevelType w:val="hybridMultilevel"/>
    <w:tmpl w:val="3B3E31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nsid w:val="7DEF135C"/>
    <w:multiLevelType w:val="hybridMultilevel"/>
    <w:tmpl w:val="A61036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6"/>
  </w:num>
  <w:num w:numId="2">
    <w:abstractNumId w:val="82"/>
  </w:num>
  <w:num w:numId="3">
    <w:abstractNumId w:val="13"/>
  </w:num>
  <w:num w:numId="4">
    <w:abstractNumId w:val="59"/>
  </w:num>
  <w:num w:numId="5">
    <w:abstractNumId w:val="34"/>
  </w:num>
  <w:num w:numId="6">
    <w:abstractNumId w:val="17"/>
  </w:num>
  <w:num w:numId="7">
    <w:abstractNumId w:val="38"/>
  </w:num>
  <w:num w:numId="8">
    <w:abstractNumId w:val="14"/>
  </w:num>
  <w:num w:numId="9">
    <w:abstractNumId w:val="64"/>
  </w:num>
  <w:num w:numId="10">
    <w:abstractNumId w:val="86"/>
  </w:num>
  <w:num w:numId="11">
    <w:abstractNumId w:val="102"/>
  </w:num>
  <w:num w:numId="12">
    <w:abstractNumId w:val="110"/>
  </w:num>
  <w:num w:numId="13">
    <w:abstractNumId w:val="53"/>
  </w:num>
  <w:num w:numId="14">
    <w:abstractNumId w:val="80"/>
  </w:num>
  <w:num w:numId="15">
    <w:abstractNumId w:val="62"/>
  </w:num>
  <w:num w:numId="16">
    <w:abstractNumId w:val="56"/>
  </w:num>
  <w:num w:numId="17">
    <w:abstractNumId w:val="31"/>
  </w:num>
  <w:num w:numId="18">
    <w:abstractNumId w:val="57"/>
  </w:num>
  <w:num w:numId="19">
    <w:abstractNumId w:val="22"/>
  </w:num>
  <w:num w:numId="20">
    <w:abstractNumId w:val="100"/>
  </w:num>
  <w:num w:numId="21">
    <w:abstractNumId w:val="72"/>
  </w:num>
  <w:num w:numId="22">
    <w:abstractNumId w:val="85"/>
  </w:num>
  <w:num w:numId="23">
    <w:abstractNumId w:val="118"/>
  </w:num>
  <w:num w:numId="24">
    <w:abstractNumId w:val="9"/>
  </w:num>
  <w:num w:numId="25">
    <w:abstractNumId w:val="27"/>
  </w:num>
  <w:num w:numId="26">
    <w:abstractNumId w:val="30"/>
  </w:num>
  <w:num w:numId="27">
    <w:abstractNumId w:val="61"/>
  </w:num>
  <w:num w:numId="28">
    <w:abstractNumId w:val="107"/>
  </w:num>
  <w:num w:numId="29">
    <w:abstractNumId w:val="25"/>
  </w:num>
  <w:num w:numId="30">
    <w:abstractNumId w:val="108"/>
  </w:num>
  <w:num w:numId="31">
    <w:abstractNumId w:val="33"/>
  </w:num>
  <w:num w:numId="32">
    <w:abstractNumId w:val="109"/>
  </w:num>
  <w:num w:numId="33">
    <w:abstractNumId w:val="99"/>
  </w:num>
  <w:num w:numId="34">
    <w:abstractNumId w:val="12"/>
  </w:num>
  <w:num w:numId="35">
    <w:abstractNumId w:val="20"/>
  </w:num>
  <w:num w:numId="36">
    <w:abstractNumId w:val="84"/>
  </w:num>
  <w:num w:numId="37">
    <w:abstractNumId w:val="111"/>
  </w:num>
  <w:num w:numId="38">
    <w:abstractNumId w:val="65"/>
  </w:num>
  <w:num w:numId="39">
    <w:abstractNumId w:val="101"/>
  </w:num>
  <w:num w:numId="40">
    <w:abstractNumId w:val="37"/>
  </w:num>
  <w:num w:numId="41">
    <w:abstractNumId w:val="76"/>
  </w:num>
  <w:num w:numId="42">
    <w:abstractNumId w:val="52"/>
  </w:num>
  <w:num w:numId="43">
    <w:abstractNumId w:val="63"/>
  </w:num>
  <w:num w:numId="44">
    <w:abstractNumId w:val="104"/>
  </w:num>
  <w:num w:numId="45">
    <w:abstractNumId w:val="48"/>
  </w:num>
  <w:num w:numId="46">
    <w:abstractNumId w:val="116"/>
  </w:num>
  <w:num w:numId="47">
    <w:abstractNumId w:val="74"/>
  </w:num>
  <w:num w:numId="48">
    <w:abstractNumId w:val="78"/>
  </w:num>
  <w:num w:numId="49">
    <w:abstractNumId w:val="29"/>
  </w:num>
  <w:num w:numId="50">
    <w:abstractNumId w:val="97"/>
  </w:num>
  <w:num w:numId="51">
    <w:abstractNumId w:val="8"/>
  </w:num>
  <w:num w:numId="52">
    <w:abstractNumId w:val="69"/>
  </w:num>
  <w:num w:numId="53">
    <w:abstractNumId w:val="19"/>
  </w:num>
  <w:num w:numId="54">
    <w:abstractNumId w:val="51"/>
  </w:num>
  <w:num w:numId="55">
    <w:abstractNumId w:val="113"/>
  </w:num>
  <w:num w:numId="56">
    <w:abstractNumId w:val="16"/>
  </w:num>
  <w:num w:numId="57">
    <w:abstractNumId w:val="10"/>
  </w:num>
  <w:num w:numId="58">
    <w:abstractNumId w:val="93"/>
  </w:num>
  <w:num w:numId="59">
    <w:abstractNumId w:val="79"/>
  </w:num>
  <w:num w:numId="60">
    <w:abstractNumId w:val="114"/>
  </w:num>
  <w:num w:numId="61">
    <w:abstractNumId w:val="98"/>
  </w:num>
  <w:num w:numId="62">
    <w:abstractNumId w:val="115"/>
  </w:num>
  <w:num w:numId="63">
    <w:abstractNumId w:val="24"/>
  </w:num>
  <w:num w:numId="64">
    <w:abstractNumId w:val="15"/>
  </w:num>
  <w:num w:numId="65">
    <w:abstractNumId w:val="81"/>
  </w:num>
  <w:num w:numId="66">
    <w:abstractNumId w:val="73"/>
  </w:num>
  <w:num w:numId="67">
    <w:abstractNumId w:val="55"/>
  </w:num>
  <w:num w:numId="68">
    <w:abstractNumId w:val="40"/>
  </w:num>
  <w:num w:numId="69">
    <w:abstractNumId w:val="68"/>
  </w:num>
  <w:num w:numId="70">
    <w:abstractNumId w:val="90"/>
  </w:num>
  <w:num w:numId="71">
    <w:abstractNumId w:val="39"/>
  </w:num>
  <w:num w:numId="72">
    <w:abstractNumId w:val="49"/>
  </w:num>
  <w:num w:numId="73">
    <w:abstractNumId w:val="67"/>
  </w:num>
  <w:num w:numId="74">
    <w:abstractNumId w:val="42"/>
  </w:num>
  <w:num w:numId="75">
    <w:abstractNumId w:val="35"/>
  </w:num>
  <w:num w:numId="76">
    <w:abstractNumId w:val="83"/>
  </w:num>
  <w:num w:numId="77">
    <w:abstractNumId w:val="26"/>
  </w:num>
  <w:num w:numId="78">
    <w:abstractNumId w:val="71"/>
  </w:num>
  <w:num w:numId="79">
    <w:abstractNumId w:val="87"/>
  </w:num>
  <w:num w:numId="80">
    <w:abstractNumId w:val="54"/>
  </w:num>
  <w:num w:numId="81">
    <w:abstractNumId w:val="92"/>
  </w:num>
  <w:num w:numId="82">
    <w:abstractNumId w:val="60"/>
  </w:num>
  <w:num w:numId="83">
    <w:abstractNumId w:val="36"/>
  </w:num>
  <w:num w:numId="84">
    <w:abstractNumId w:val="23"/>
  </w:num>
  <w:num w:numId="85">
    <w:abstractNumId w:val="95"/>
  </w:num>
  <w:num w:numId="86">
    <w:abstractNumId w:val="11"/>
  </w:num>
  <w:num w:numId="87">
    <w:abstractNumId w:val="75"/>
  </w:num>
  <w:num w:numId="88">
    <w:abstractNumId w:val="46"/>
  </w:num>
  <w:num w:numId="89">
    <w:abstractNumId w:val="18"/>
  </w:num>
  <w:num w:numId="90">
    <w:abstractNumId w:val="45"/>
  </w:num>
  <w:num w:numId="91">
    <w:abstractNumId w:val="91"/>
  </w:num>
  <w:num w:numId="92">
    <w:abstractNumId w:val="105"/>
  </w:num>
  <w:num w:numId="93">
    <w:abstractNumId w:val="94"/>
  </w:num>
  <w:num w:numId="94">
    <w:abstractNumId w:val="96"/>
  </w:num>
  <w:num w:numId="95">
    <w:abstractNumId w:val="112"/>
  </w:num>
  <w:num w:numId="96">
    <w:abstractNumId w:val="41"/>
  </w:num>
  <w:num w:numId="97">
    <w:abstractNumId w:val="89"/>
  </w:num>
  <w:num w:numId="98">
    <w:abstractNumId w:val="28"/>
  </w:num>
  <w:num w:numId="99">
    <w:abstractNumId w:val="77"/>
  </w:num>
  <w:num w:numId="100">
    <w:abstractNumId w:val="50"/>
  </w:num>
  <w:num w:numId="101">
    <w:abstractNumId w:val="32"/>
  </w:num>
  <w:num w:numId="102">
    <w:abstractNumId w:val="21"/>
  </w:num>
  <w:num w:numId="103">
    <w:abstractNumId w:val="117"/>
  </w:num>
  <w:num w:numId="104">
    <w:abstractNumId w:val="43"/>
  </w:num>
  <w:num w:numId="105">
    <w:abstractNumId w:val="103"/>
  </w:num>
  <w:num w:numId="106">
    <w:abstractNumId w:val="106"/>
  </w:num>
  <w:num w:numId="107">
    <w:abstractNumId w:val="47"/>
  </w:num>
  <w:num w:numId="108">
    <w:abstractNumId w:val="44"/>
  </w:num>
  <w:num w:numId="109">
    <w:abstractNumId w:val="58"/>
  </w:num>
  <w:num w:numId="110">
    <w:abstractNumId w:val="8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hdrShapeDefaults>
    <o:shapedefaults v:ext="edit" spidmax="6146"/>
  </w:hdrShapeDefaults>
  <w:footnotePr>
    <w:footnote w:id="0"/>
    <w:footnote w:id="1"/>
  </w:footnotePr>
  <w:endnotePr>
    <w:endnote w:id="0"/>
    <w:endnote w:id="1"/>
  </w:endnotePr>
  <w:compat/>
  <w:rsids>
    <w:rsidRoot w:val="00D62D50"/>
    <w:rsid w:val="000048F3"/>
    <w:rsid w:val="000050F7"/>
    <w:rsid w:val="00005781"/>
    <w:rsid w:val="0000627C"/>
    <w:rsid w:val="00006AB0"/>
    <w:rsid w:val="000143FC"/>
    <w:rsid w:val="0001558D"/>
    <w:rsid w:val="00020587"/>
    <w:rsid w:val="00023D7E"/>
    <w:rsid w:val="00027F4B"/>
    <w:rsid w:val="0003054D"/>
    <w:rsid w:val="00033E10"/>
    <w:rsid w:val="000349F1"/>
    <w:rsid w:val="000358BA"/>
    <w:rsid w:val="0003674B"/>
    <w:rsid w:val="00037B32"/>
    <w:rsid w:val="00043A4B"/>
    <w:rsid w:val="00047B20"/>
    <w:rsid w:val="000517BD"/>
    <w:rsid w:val="00054ED5"/>
    <w:rsid w:val="000576E0"/>
    <w:rsid w:val="00057AD4"/>
    <w:rsid w:val="000616E5"/>
    <w:rsid w:val="00064C73"/>
    <w:rsid w:val="00066D83"/>
    <w:rsid w:val="00072895"/>
    <w:rsid w:val="0007605E"/>
    <w:rsid w:val="00077DC6"/>
    <w:rsid w:val="00081779"/>
    <w:rsid w:val="0008428C"/>
    <w:rsid w:val="000844D5"/>
    <w:rsid w:val="00084718"/>
    <w:rsid w:val="00086591"/>
    <w:rsid w:val="00092ACB"/>
    <w:rsid w:val="00093174"/>
    <w:rsid w:val="00093954"/>
    <w:rsid w:val="00094FEA"/>
    <w:rsid w:val="00096DFB"/>
    <w:rsid w:val="000978D3"/>
    <w:rsid w:val="000A03D6"/>
    <w:rsid w:val="000A0CB2"/>
    <w:rsid w:val="000A265A"/>
    <w:rsid w:val="000A5918"/>
    <w:rsid w:val="000A5A1E"/>
    <w:rsid w:val="000B47CD"/>
    <w:rsid w:val="000B5B19"/>
    <w:rsid w:val="000C17C7"/>
    <w:rsid w:val="000C4538"/>
    <w:rsid w:val="000D3218"/>
    <w:rsid w:val="000D42F6"/>
    <w:rsid w:val="000D4A89"/>
    <w:rsid w:val="000D5252"/>
    <w:rsid w:val="000D62FF"/>
    <w:rsid w:val="000E4505"/>
    <w:rsid w:val="000E454C"/>
    <w:rsid w:val="000E5A1E"/>
    <w:rsid w:val="000F092A"/>
    <w:rsid w:val="000F0B35"/>
    <w:rsid w:val="000F4244"/>
    <w:rsid w:val="00106DFA"/>
    <w:rsid w:val="00107A15"/>
    <w:rsid w:val="00115A7C"/>
    <w:rsid w:val="00116B3B"/>
    <w:rsid w:val="001241C6"/>
    <w:rsid w:val="00124AFB"/>
    <w:rsid w:val="001267C8"/>
    <w:rsid w:val="001273D1"/>
    <w:rsid w:val="00130388"/>
    <w:rsid w:val="00132FEC"/>
    <w:rsid w:val="00140A3A"/>
    <w:rsid w:val="00141346"/>
    <w:rsid w:val="00141E3B"/>
    <w:rsid w:val="00144E82"/>
    <w:rsid w:val="00146C55"/>
    <w:rsid w:val="0015173D"/>
    <w:rsid w:val="00152841"/>
    <w:rsid w:val="00160C8D"/>
    <w:rsid w:val="00163226"/>
    <w:rsid w:val="00164064"/>
    <w:rsid w:val="0016468D"/>
    <w:rsid w:val="00165BC8"/>
    <w:rsid w:val="00167CB9"/>
    <w:rsid w:val="00170DC1"/>
    <w:rsid w:val="00171255"/>
    <w:rsid w:val="0017156A"/>
    <w:rsid w:val="00175CC6"/>
    <w:rsid w:val="001821F0"/>
    <w:rsid w:val="00182CB8"/>
    <w:rsid w:val="001A5E0B"/>
    <w:rsid w:val="001B20A3"/>
    <w:rsid w:val="001B4AFF"/>
    <w:rsid w:val="001C20A6"/>
    <w:rsid w:val="001C20EF"/>
    <w:rsid w:val="001C2EE2"/>
    <w:rsid w:val="001C41A1"/>
    <w:rsid w:val="001C5D48"/>
    <w:rsid w:val="001D7F7D"/>
    <w:rsid w:val="001E1A1D"/>
    <w:rsid w:val="001E1BC1"/>
    <w:rsid w:val="001E6FFE"/>
    <w:rsid w:val="001F1825"/>
    <w:rsid w:val="001F2BF5"/>
    <w:rsid w:val="001F41A7"/>
    <w:rsid w:val="0020099A"/>
    <w:rsid w:val="00201C24"/>
    <w:rsid w:val="002048D1"/>
    <w:rsid w:val="0020633E"/>
    <w:rsid w:val="00224039"/>
    <w:rsid w:val="0023645F"/>
    <w:rsid w:val="00237B1F"/>
    <w:rsid w:val="00241104"/>
    <w:rsid w:val="00244A3E"/>
    <w:rsid w:val="00250BFD"/>
    <w:rsid w:val="00250D29"/>
    <w:rsid w:val="002529F3"/>
    <w:rsid w:val="00253740"/>
    <w:rsid w:val="00253C68"/>
    <w:rsid w:val="00254A67"/>
    <w:rsid w:val="00260B2B"/>
    <w:rsid w:val="0026271C"/>
    <w:rsid w:val="00263AD4"/>
    <w:rsid w:val="002641FE"/>
    <w:rsid w:val="0026648C"/>
    <w:rsid w:val="002671EE"/>
    <w:rsid w:val="00267619"/>
    <w:rsid w:val="0027123A"/>
    <w:rsid w:val="002733CE"/>
    <w:rsid w:val="00273BF6"/>
    <w:rsid w:val="00274411"/>
    <w:rsid w:val="002758A4"/>
    <w:rsid w:val="002770AC"/>
    <w:rsid w:val="00277738"/>
    <w:rsid w:val="00283E5B"/>
    <w:rsid w:val="002866EF"/>
    <w:rsid w:val="002873A9"/>
    <w:rsid w:val="00287D33"/>
    <w:rsid w:val="00293595"/>
    <w:rsid w:val="00296A87"/>
    <w:rsid w:val="002973E5"/>
    <w:rsid w:val="002A0D77"/>
    <w:rsid w:val="002A1B14"/>
    <w:rsid w:val="002A433E"/>
    <w:rsid w:val="002A44B8"/>
    <w:rsid w:val="002A4E41"/>
    <w:rsid w:val="002B3E2A"/>
    <w:rsid w:val="002B4DD9"/>
    <w:rsid w:val="002C0584"/>
    <w:rsid w:val="002C194D"/>
    <w:rsid w:val="002C1A81"/>
    <w:rsid w:val="002C4CC1"/>
    <w:rsid w:val="002C6815"/>
    <w:rsid w:val="002C760F"/>
    <w:rsid w:val="002D3A57"/>
    <w:rsid w:val="002D6269"/>
    <w:rsid w:val="002E032C"/>
    <w:rsid w:val="002E1AB8"/>
    <w:rsid w:val="002E21D7"/>
    <w:rsid w:val="002E41F4"/>
    <w:rsid w:val="002E5CF1"/>
    <w:rsid w:val="002F3602"/>
    <w:rsid w:val="002F7A61"/>
    <w:rsid w:val="003001ED"/>
    <w:rsid w:val="00300617"/>
    <w:rsid w:val="00305905"/>
    <w:rsid w:val="0030607E"/>
    <w:rsid w:val="003169E9"/>
    <w:rsid w:val="00316F73"/>
    <w:rsid w:val="00320B61"/>
    <w:rsid w:val="003234A0"/>
    <w:rsid w:val="00323802"/>
    <w:rsid w:val="00326746"/>
    <w:rsid w:val="00331B58"/>
    <w:rsid w:val="00332750"/>
    <w:rsid w:val="00333A9D"/>
    <w:rsid w:val="00335162"/>
    <w:rsid w:val="00335B30"/>
    <w:rsid w:val="0033786B"/>
    <w:rsid w:val="0034392B"/>
    <w:rsid w:val="00346EE9"/>
    <w:rsid w:val="0035216C"/>
    <w:rsid w:val="0035480C"/>
    <w:rsid w:val="00362093"/>
    <w:rsid w:val="00362AA1"/>
    <w:rsid w:val="00362DCE"/>
    <w:rsid w:val="003632CB"/>
    <w:rsid w:val="00370C46"/>
    <w:rsid w:val="00371F2F"/>
    <w:rsid w:val="00376DF1"/>
    <w:rsid w:val="0038193B"/>
    <w:rsid w:val="00383442"/>
    <w:rsid w:val="0039746C"/>
    <w:rsid w:val="003A0D3F"/>
    <w:rsid w:val="003A2BC6"/>
    <w:rsid w:val="003A471E"/>
    <w:rsid w:val="003A52DD"/>
    <w:rsid w:val="003A6842"/>
    <w:rsid w:val="003A7807"/>
    <w:rsid w:val="003B1B46"/>
    <w:rsid w:val="003B3660"/>
    <w:rsid w:val="003C2B75"/>
    <w:rsid w:val="003C5D92"/>
    <w:rsid w:val="003C73D1"/>
    <w:rsid w:val="003D042B"/>
    <w:rsid w:val="003D2E5B"/>
    <w:rsid w:val="003E3984"/>
    <w:rsid w:val="003E532F"/>
    <w:rsid w:val="003E5752"/>
    <w:rsid w:val="003F0171"/>
    <w:rsid w:val="003F03A1"/>
    <w:rsid w:val="003F29BD"/>
    <w:rsid w:val="003F3A02"/>
    <w:rsid w:val="003F7BB5"/>
    <w:rsid w:val="00401920"/>
    <w:rsid w:val="00401EBE"/>
    <w:rsid w:val="00402832"/>
    <w:rsid w:val="00403570"/>
    <w:rsid w:val="00403D76"/>
    <w:rsid w:val="00403DA2"/>
    <w:rsid w:val="00410540"/>
    <w:rsid w:val="00420A35"/>
    <w:rsid w:val="004214A0"/>
    <w:rsid w:val="00422DF3"/>
    <w:rsid w:val="00424C71"/>
    <w:rsid w:val="00426FAD"/>
    <w:rsid w:val="00431D4F"/>
    <w:rsid w:val="004341F8"/>
    <w:rsid w:val="00440DCE"/>
    <w:rsid w:val="00442B69"/>
    <w:rsid w:val="00442B80"/>
    <w:rsid w:val="0044419B"/>
    <w:rsid w:val="00450EB3"/>
    <w:rsid w:val="00454ABB"/>
    <w:rsid w:val="00456F7D"/>
    <w:rsid w:val="00460441"/>
    <w:rsid w:val="004611CA"/>
    <w:rsid w:val="004655A9"/>
    <w:rsid w:val="00465A6F"/>
    <w:rsid w:val="004662F7"/>
    <w:rsid w:val="004705CF"/>
    <w:rsid w:val="00471074"/>
    <w:rsid w:val="00471FB5"/>
    <w:rsid w:val="00472172"/>
    <w:rsid w:val="004731AC"/>
    <w:rsid w:val="00475A41"/>
    <w:rsid w:val="004815DA"/>
    <w:rsid w:val="0048211F"/>
    <w:rsid w:val="004825BB"/>
    <w:rsid w:val="0048267A"/>
    <w:rsid w:val="00484B7E"/>
    <w:rsid w:val="0048648C"/>
    <w:rsid w:val="0049521A"/>
    <w:rsid w:val="0049583D"/>
    <w:rsid w:val="004959D1"/>
    <w:rsid w:val="004A4A33"/>
    <w:rsid w:val="004A58CB"/>
    <w:rsid w:val="004A6501"/>
    <w:rsid w:val="004A7960"/>
    <w:rsid w:val="004B0C47"/>
    <w:rsid w:val="004B1344"/>
    <w:rsid w:val="004B600C"/>
    <w:rsid w:val="004B75C4"/>
    <w:rsid w:val="004C4360"/>
    <w:rsid w:val="004C4E11"/>
    <w:rsid w:val="004C5C42"/>
    <w:rsid w:val="004C65A0"/>
    <w:rsid w:val="004D4ABC"/>
    <w:rsid w:val="004D5444"/>
    <w:rsid w:val="004D5CD0"/>
    <w:rsid w:val="004E080B"/>
    <w:rsid w:val="004E332D"/>
    <w:rsid w:val="004E3723"/>
    <w:rsid w:val="004E4E4E"/>
    <w:rsid w:val="004F2840"/>
    <w:rsid w:val="004F5D05"/>
    <w:rsid w:val="00501466"/>
    <w:rsid w:val="00501FC8"/>
    <w:rsid w:val="00505263"/>
    <w:rsid w:val="00506287"/>
    <w:rsid w:val="0050720D"/>
    <w:rsid w:val="00507903"/>
    <w:rsid w:val="00513CD5"/>
    <w:rsid w:val="00515E86"/>
    <w:rsid w:val="00517478"/>
    <w:rsid w:val="005238E1"/>
    <w:rsid w:val="0052717A"/>
    <w:rsid w:val="00530710"/>
    <w:rsid w:val="00533E85"/>
    <w:rsid w:val="005343CF"/>
    <w:rsid w:val="00535E06"/>
    <w:rsid w:val="00540553"/>
    <w:rsid w:val="00542818"/>
    <w:rsid w:val="005434AC"/>
    <w:rsid w:val="00543C7D"/>
    <w:rsid w:val="00545014"/>
    <w:rsid w:val="00556310"/>
    <w:rsid w:val="00556F9C"/>
    <w:rsid w:val="00561548"/>
    <w:rsid w:val="005637B8"/>
    <w:rsid w:val="005642EE"/>
    <w:rsid w:val="00566E27"/>
    <w:rsid w:val="00570C0A"/>
    <w:rsid w:val="0057238F"/>
    <w:rsid w:val="005725EF"/>
    <w:rsid w:val="00572A0E"/>
    <w:rsid w:val="00572E69"/>
    <w:rsid w:val="005744E1"/>
    <w:rsid w:val="00581D25"/>
    <w:rsid w:val="00584AA3"/>
    <w:rsid w:val="00590370"/>
    <w:rsid w:val="00594630"/>
    <w:rsid w:val="005A0F68"/>
    <w:rsid w:val="005A1DA0"/>
    <w:rsid w:val="005A27F5"/>
    <w:rsid w:val="005A28E9"/>
    <w:rsid w:val="005A2DF2"/>
    <w:rsid w:val="005A49EB"/>
    <w:rsid w:val="005B7E0A"/>
    <w:rsid w:val="005C259C"/>
    <w:rsid w:val="005D1042"/>
    <w:rsid w:val="005D187C"/>
    <w:rsid w:val="005D3A3F"/>
    <w:rsid w:val="005D4986"/>
    <w:rsid w:val="005E6A1C"/>
    <w:rsid w:val="005E74D5"/>
    <w:rsid w:val="005F056F"/>
    <w:rsid w:val="005F2929"/>
    <w:rsid w:val="005F33B6"/>
    <w:rsid w:val="005F553B"/>
    <w:rsid w:val="005F6E7C"/>
    <w:rsid w:val="006014E7"/>
    <w:rsid w:val="006045EB"/>
    <w:rsid w:val="006048F6"/>
    <w:rsid w:val="00606044"/>
    <w:rsid w:val="0061042C"/>
    <w:rsid w:val="00610EDC"/>
    <w:rsid w:val="006122DB"/>
    <w:rsid w:val="00617BA4"/>
    <w:rsid w:val="00620670"/>
    <w:rsid w:val="006206FC"/>
    <w:rsid w:val="0062072F"/>
    <w:rsid w:val="00623C47"/>
    <w:rsid w:val="006249A7"/>
    <w:rsid w:val="006254F0"/>
    <w:rsid w:val="0063502C"/>
    <w:rsid w:val="00636143"/>
    <w:rsid w:val="00637748"/>
    <w:rsid w:val="006401D6"/>
    <w:rsid w:val="00641E5C"/>
    <w:rsid w:val="00643AD0"/>
    <w:rsid w:val="00646485"/>
    <w:rsid w:val="00660888"/>
    <w:rsid w:val="0066093D"/>
    <w:rsid w:val="00661F42"/>
    <w:rsid w:val="0066395C"/>
    <w:rsid w:val="00663965"/>
    <w:rsid w:val="006660A3"/>
    <w:rsid w:val="00670153"/>
    <w:rsid w:val="00671CD3"/>
    <w:rsid w:val="00672A2F"/>
    <w:rsid w:val="00674FD5"/>
    <w:rsid w:val="00675042"/>
    <w:rsid w:val="00675631"/>
    <w:rsid w:val="00677843"/>
    <w:rsid w:val="00680686"/>
    <w:rsid w:val="00683500"/>
    <w:rsid w:val="006836EA"/>
    <w:rsid w:val="00685CAA"/>
    <w:rsid w:val="00687908"/>
    <w:rsid w:val="0069273E"/>
    <w:rsid w:val="006967D9"/>
    <w:rsid w:val="006973F8"/>
    <w:rsid w:val="006A0A5E"/>
    <w:rsid w:val="006A3FEE"/>
    <w:rsid w:val="006A4972"/>
    <w:rsid w:val="006A7768"/>
    <w:rsid w:val="006B079F"/>
    <w:rsid w:val="006B3526"/>
    <w:rsid w:val="006B3749"/>
    <w:rsid w:val="006B532B"/>
    <w:rsid w:val="006B75D8"/>
    <w:rsid w:val="006D052A"/>
    <w:rsid w:val="006D2A5E"/>
    <w:rsid w:val="006D2E00"/>
    <w:rsid w:val="006D58DB"/>
    <w:rsid w:val="006D7D8A"/>
    <w:rsid w:val="006E4032"/>
    <w:rsid w:val="006E57D5"/>
    <w:rsid w:val="006E7EAE"/>
    <w:rsid w:val="006F10A3"/>
    <w:rsid w:val="006F31EF"/>
    <w:rsid w:val="006F398D"/>
    <w:rsid w:val="006F3A1F"/>
    <w:rsid w:val="006F3D7A"/>
    <w:rsid w:val="006F530A"/>
    <w:rsid w:val="006F57AB"/>
    <w:rsid w:val="006F5E95"/>
    <w:rsid w:val="006F77D7"/>
    <w:rsid w:val="00701131"/>
    <w:rsid w:val="00703C9D"/>
    <w:rsid w:val="00713FCE"/>
    <w:rsid w:val="00716900"/>
    <w:rsid w:val="007170F4"/>
    <w:rsid w:val="00724D99"/>
    <w:rsid w:val="00726668"/>
    <w:rsid w:val="007274D1"/>
    <w:rsid w:val="0073229C"/>
    <w:rsid w:val="007363F8"/>
    <w:rsid w:val="00736B95"/>
    <w:rsid w:val="0074109B"/>
    <w:rsid w:val="00751E02"/>
    <w:rsid w:val="00753220"/>
    <w:rsid w:val="007533D5"/>
    <w:rsid w:val="00754FA5"/>
    <w:rsid w:val="007562DF"/>
    <w:rsid w:val="00760445"/>
    <w:rsid w:val="007610A9"/>
    <w:rsid w:val="007662CB"/>
    <w:rsid w:val="00766725"/>
    <w:rsid w:val="00767EDE"/>
    <w:rsid w:val="007741B4"/>
    <w:rsid w:val="007747DF"/>
    <w:rsid w:val="007749AE"/>
    <w:rsid w:val="00774B13"/>
    <w:rsid w:val="00776E19"/>
    <w:rsid w:val="00777506"/>
    <w:rsid w:val="00777B0D"/>
    <w:rsid w:val="00777FA0"/>
    <w:rsid w:val="00780B71"/>
    <w:rsid w:val="00780F75"/>
    <w:rsid w:val="007842A9"/>
    <w:rsid w:val="007845A7"/>
    <w:rsid w:val="00786452"/>
    <w:rsid w:val="007905C9"/>
    <w:rsid w:val="00792CA2"/>
    <w:rsid w:val="0079461C"/>
    <w:rsid w:val="007A04B6"/>
    <w:rsid w:val="007A2261"/>
    <w:rsid w:val="007A58F3"/>
    <w:rsid w:val="007B0982"/>
    <w:rsid w:val="007B4238"/>
    <w:rsid w:val="007B7066"/>
    <w:rsid w:val="007C0DBF"/>
    <w:rsid w:val="007C44F6"/>
    <w:rsid w:val="007C6345"/>
    <w:rsid w:val="007D0605"/>
    <w:rsid w:val="007D0E2C"/>
    <w:rsid w:val="007D3E3F"/>
    <w:rsid w:val="007E2471"/>
    <w:rsid w:val="007E2E44"/>
    <w:rsid w:val="007E39C0"/>
    <w:rsid w:val="007E460B"/>
    <w:rsid w:val="007E6192"/>
    <w:rsid w:val="007E6D8B"/>
    <w:rsid w:val="007F103E"/>
    <w:rsid w:val="007F1FF0"/>
    <w:rsid w:val="00807582"/>
    <w:rsid w:val="00810CB2"/>
    <w:rsid w:val="00811474"/>
    <w:rsid w:val="00811C22"/>
    <w:rsid w:val="008204B9"/>
    <w:rsid w:val="0082090E"/>
    <w:rsid w:val="0082122F"/>
    <w:rsid w:val="00821A57"/>
    <w:rsid w:val="008220FC"/>
    <w:rsid w:val="0082550C"/>
    <w:rsid w:val="00830E68"/>
    <w:rsid w:val="00835039"/>
    <w:rsid w:val="008413B8"/>
    <w:rsid w:val="00841A2A"/>
    <w:rsid w:val="00842A24"/>
    <w:rsid w:val="008441C4"/>
    <w:rsid w:val="00844ECB"/>
    <w:rsid w:val="0084510F"/>
    <w:rsid w:val="00845472"/>
    <w:rsid w:val="00845912"/>
    <w:rsid w:val="00850378"/>
    <w:rsid w:val="00860979"/>
    <w:rsid w:val="00860AD5"/>
    <w:rsid w:val="00862607"/>
    <w:rsid w:val="00862972"/>
    <w:rsid w:val="0087388B"/>
    <w:rsid w:val="00873981"/>
    <w:rsid w:val="00876CC1"/>
    <w:rsid w:val="00881663"/>
    <w:rsid w:val="00882494"/>
    <w:rsid w:val="00886854"/>
    <w:rsid w:val="00886981"/>
    <w:rsid w:val="0089031C"/>
    <w:rsid w:val="00893B1C"/>
    <w:rsid w:val="00895D57"/>
    <w:rsid w:val="00897C81"/>
    <w:rsid w:val="008A0019"/>
    <w:rsid w:val="008A1536"/>
    <w:rsid w:val="008A51E9"/>
    <w:rsid w:val="008A735A"/>
    <w:rsid w:val="008B0D77"/>
    <w:rsid w:val="008B1001"/>
    <w:rsid w:val="008B1EC0"/>
    <w:rsid w:val="008B680E"/>
    <w:rsid w:val="008B70AC"/>
    <w:rsid w:val="008B74A5"/>
    <w:rsid w:val="008C7495"/>
    <w:rsid w:val="008D39F9"/>
    <w:rsid w:val="008D7838"/>
    <w:rsid w:val="008E1DD0"/>
    <w:rsid w:val="008E3A37"/>
    <w:rsid w:val="008E4EAB"/>
    <w:rsid w:val="008E65D5"/>
    <w:rsid w:val="008E7410"/>
    <w:rsid w:val="008F38A4"/>
    <w:rsid w:val="009011FE"/>
    <w:rsid w:val="00901FBA"/>
    <w:rsid w:val="00905470"/>
    <w:rsid w:val="00906F0F"/>
    <w:rsid w:val="0090701B"/>
    <w:rsid w:val="00910070"/>
    <w:rsid w:val="00911EF0"/>
    <w:rsid w:val="00912DB7"/>
    <w:rsid w:val="0091310C"/>
    <w:rsid w:val="00920C85"/>
    <w:rsid w:val="00920FFD"/>
    <w:rsid w:val="009222D1"/>
    <w:rsid w:val="009240B8"/>
    <w:rsid w:val="00926BF9"/>
    <w:rsid w:val="00927A66"/>
    <w:rsid w:val="00933556"/>
    <w:rsid w:val="00937A49"/>
    <w:rsid w:val="0094006A"/>
    <w:rsid w:val="00942D51"/>
    <w:rsid w:val="0094635A"/>
    <w:rsid w:val="009503AD"/>
    <w:rsid w:val="00950443"/>
    <w:rsid w:val="0095051B"/>
    <w:rsid w:val="009510A7"/>
    <w:rsid w:val="00951935"/>
    <w:rsid w:val="00955ED9"/>
    <w:rsid w:val="00956563"/>
    <w:rsid w:val="0096362C"/>
    <w:rsid w:val="00965116"/>
    <w:rsid w:val="00967D7B"/>
    <w:rsid w:val="00971A20"/>
    <w:rsid w:val="009725A4"/>
    <w:rsid w:val="00974722"/>
    <w:rsid w:val="009755CF"/>
    <w:rsid w:val="0097570A"/>
    <w:rsid w:val="00987128"/>
    <w:rsid w:val="00987EF1"/>
    <w:rsid w:val="009A53ED"/>
    <w:rsid w:val="009B0B3F"/>
    <w:rsid w:val="009C1D3B"/>
    <w:rsid w:val="009C28AE"/>
    <w:rsid w:val="009C38A1"/>
    <w:rsid w:val="009C5197"/>
    <w:rsid w:val="009D18CE"/>
    <w:rsid w:val="009D3CB7"/>
    <w:rsid w:val="009D5FCC"/>
    <w:rsid w:val="009D79F2"/>
    <w:rsid w:val="009E0295"/>
    <w:rsid w:val="009E2CB4"/>
    <w:rsid w:val="009E524A"/>
    <w:rsid w:val="009E5434"/>
    <w:rsid w:val="009F3C85"/>
    <w:rsid w:val="009F5B74"/>
    <w:rsid w:val="009F618C"/>
    <w:rsid w:val="00A019E5"/>
    <w:rsid w:val="00A06A42"/>
    <w:rsid w:val="00A074E9"/>
    <w:rsid w:val="00A113B4"/>
    <w:rsid w:val="00A154CE"/>
    <w:rsid w:val="00A15CC0"/>
    <w:rsid w:val="00A24434"/>
    <w:rsid w:val="00A24DE0"/>
    <w:rsid w:val="00A25895"/>
    <w:rsid w:val="00A27FC5"/>
    <w:rsid w:val="00A310E2"/>
    <w:rsid w:val="00A32FB9"/>
    <w:rsid w:val="00A445B4"/>
    <w:rsid w:val="00A44FCB"/>
    <w:rsid w:val="00A454AB"/>
    <w:rsid w:val="00A50701"/>
    <w:rsid w:val="00A54765"/>
    <w:rsid w:val="00A60CF1"/>
    <w:rsid w:val="00A64090"/>
    <w:rsid w:val="00A656B1"/>
    <w:rsid w:val="00A65B63"/>
    <w:rsid w:val="00A72CC3"/>
    <w:rsid w:val="00A73F37"/>
    <w:rsid w:val="00A7551D"/>
    <w:rsid w:val="00A76125"/>
    <w:rsid w:val="00A76C93"/>
    <w:rsid w:val="00A77A14"/>
    <w:rsid w:val="00A77EA1"/>
    <w:rsid w:val="00A955E3"/>
    <w:rsid w:val="00AA29D5"/>
    <w:rsid w:val="00AA4779"/>
    <w:rsid w:val="00AA4BE5"/>
    <w:rsid w:val="00AA5849"/>
    <w:rsid w:val="00AA5883"/>
    <w:rsid w:val="00AB1995"/>
    <w:rsid w:val="00AB1EB7"/>
    <w:rsid w:val="00AB4DCC"/>
    <w:rsid w:val="00AB5706"/>
    <w:rsid w:val="00AB6991"/>
    <w:rsid w:val="00AC1B38"/>
    <w:rsid w:val="00AC34B8"/>
    <w:rsid w:val="00AC4BD3"/>
    <w:rsid w:val="00AC7E70"/>
    <w:rsid w:val="00AD0BEE"/>
    <w:rsid w:val="00AD0FC1"/>
    <w:rsid w:val="00AD3477"/>
    <w:rsid w:val="00AE345A"/>
    <w:rsid w:val="00AE3DBE"/>
    <w:rsid w:val="00AE477F"/>
    <w:rsid w:val="00AE4799"/>
    <w:rsid w:val="00AE7D14"/>
    <w:rsid w:val="00AF0312"/>
    <w:rsid w:val="00AF2F62"/>
    <w:rsid w:val="00AF3116"/>
    <w:rsid w:val="00AF33C0"/>
    <w:rsid w:val="00AF4FA2"/>
    <w:rsid w:val="00B01477"/>
    <w:rsid w:val="00B03ED9"/>
    <w:rsid w:val="00B0505B"/>
    <w:rsid w:val="00B0657B"/>
    <w:rsid w:val="00B06AA0"/>
    <w:rsid w:val="00B07E56"/>
    <w:rsid w:val="00B113F1"/>
    <w:rsid w:val="00B12180"/>
    <w:rsid w:val="00B139C5"/>
    <w:rsid w:val="00B161FF"/>
    <w:rsid w:val="00B17785"/>
    <w:rsid w:val="00B279DA"/>
    <w:rsid w:val="00B30981"/>
    <w:rsid w:val="00B30F7F"/>
    <w:rsid w:val="00B334FC"/>
    <w:rsid w:val="00B35A0F"/>
    <w:rsid w:val="00B37DA1"/>
    <w:rsid w:val="00B45650"/>
    <w:rsid w:val="00B4624D"/>
    <w:rsid w:val="00B47F25"/>
    <w:rsid w:val="00B545E8"/>
    <w:rsid w:val="00B54B52"/>
    <w:rsid w:val="00B56628"/>
    <w:rsid w:val="00B6028F"/>
    <w:rsid w:val="00B61157"/>
    <w:rsid w:val="00B64F88"/>
    <w:rsid w:val="00B70514"/>
    <w:rsid w:val="00B707DF"/>
    <w:rsid w:val="00B71F99"/>
    <w:rsid w:val="00B759FE"/>
    <w:rsid w:val="00B765A6"/>
    <w:rsid w:val="00B80183"/>
    <w:rsid w:val="00B819A2"/>
    <w:rsid w:val="00B81A10"/>
    <w:rsid w:val="00B8244A"/>
    <w:rsid w:val="00B83088"/>
    <w:rsid w:val="00B83BC9"/>
    <w:rsid w:val="00B878D1"/>
    <w:rsid w:val="00B96DEB"/>
    <w:rsid w:val="00BA0A4A"/>
    <w:rsid w:val="00BA0E95"/>
    <w:rsid w:val="00BA123A"/>
    <w:rsid w:val="00BA5DA8"/>
    <w:rsid w:val="00BA7433"/>
    <w:rsid w:val="00BB78B2"/>
    <w:rsid w:val="00BB7CA2"/>
    <w:rsid w:val="00BC000D"/>
    <w:rsid w:val="00BC5BCC"/>
    <w:rsid w:val="00BC7397"/>
    <w:rsid w:val="00BD01D1"/>
    <w:rsid w:val="00BD49B2"/>
    <w:rsid w:val="00BD5C7C"/>
    <w:rsid w:val="00BE25E5"/>
    <w:rsid w:val="00BE4694"/>
    <w:rsid w:val="00BE48C2"/>
    <w:rsid w:val="00BE6643"/>
    <w:rsid w:val="00BF2748"/>
    <w:rsid w:val="00BF608F"/>
    <w:rsid w:val="00BF6D4F"/>
    <w:rsid w:val="00BF7316"/>
    <w:rsid w:val="00BF77B4"/>
    <w:rsid w:val="00BF7978"/>
    <w:rsid w:val="00C00375"/>
    <w:rsid w:val="00C01FE6"/>
    <w:rsid w:val="00C02930"/>
    <w:rsid w:val="00C051D6"/>
    <w:rsid w:val="00C055C1"/>
    <w:rsid w:val="00C06D7A"/>
    <w:rsid w:val="00C07216"/>
    <w:rsid w:val="00C072E4"/>
    <w:rsid w:val="00C156B8"/>
    <w:rsid w:val="00C16E80"/>
    <w:rsid w:val="00C24062"/>
    <w:rsid w:val="00C30378"/>
    <w:rsid w:val="00C3156F"/>
    <w:rsid w:val="00C31AF3"/>
    <w:rsid w:val="00C31D8F"/>
    <w:rsid w:val="00C36AA2"/>
    <w:rsid w:val="00C420B4"/>
    <w:rsid w:val="00C42105"/>
    <w:rsid w:val="00C4266D"/>
    <w:rsid w:val="00C441D8"/>
    <w:rsid w:val="00C47F36"/>
    <w:rsid w:val="00C50744"/>
    <w:rsid w:val="00C52218"/>
    <w:rsid w:val="00C52427"/>
    <w:rsid w:val="00C539D0"/>
    <w:rsid w:val="00C556FF"/>
    <w:rsid w:val="00C55DFF"/>
    <w:rsid w:val="00C5737E"/>
    <w:rsid w:val="00C601E1"/>
    <w:rsid w:val="00C61B23"/>
    <w:rsid w:val="00C624EE"/>
    <w:rsid w:val="00C65343"/>
    <w:rsid w:val="00C6591D"/>
    <w:rsid w:val="00C66EE1"/>
    <w:rsid w:val="00C67A39"/>
    <w:rsid w:val="00C7092C"/>
    <w:rsid w:val="00C7764E"/>
    <w:rsid w:val="00C84F7E"/>
    <w:rsid w:val="00C852E7"/>
    <w:rsid w:val="00C87A94"/>
    <w:rsid w:val="00C919CF"/>
    <w:rsid w:val="00C95573"/>
    <w:rsid w:val="00C95F62"/>
    <w:rsid w:val="00CA11FF"/>
    <w:rsid w:val="00CA3F02"/>
    <w:rsid w:val="00CB22E6"/>
    <w:rsid w:val="00CB3A8E"/>
    <w:rsid w:val="00CC08DA"/>
    <w:rsid w:val="00CC2E42"/>
    <w:rsid w:val="00CC3434"/>
    <w:rsid w:val="00CC5C1E"/>
    <w:rsid w:val="00CC60C1"/>
    <w:rsid w:val="00CD03B8"/>
    <w:rsid w:val="00CD3AA4"/>
    <w:rsid w:val="00CE0A7D"/>
    <w:rsid w:val="00CE0CA2"/>
    <w:rsid w:val="00CE358B"/>
    <w:rsid w:val="00CE68F4"/>
    <w:rsid w:val="00CF2BEC"/>
    <w:rsid w:val="00CF4438"/>
    <w:rsid w:val="00CF56F5"/>
    <w:rsid w:val="00CF7731"/>
    <w:rsid w:val="00D0194B"/>
    <w:rsid w:val="00D01A05"/>
    <w:rsid w:val="00D02E71"/>
    <w:rsid w:val="00D0595B"/>
    <w:rsid w:val="00D10C96"/>
    <w:rsid w:val="00D11B2C"/>
    <w:rsid w:val="00D13B6D"/>
    <w:rsid w:val="00D159B3"/>
    <w:rsid w:val="00D163C7"/>
    <w:rsid w:val="00D17B5B"/>
    <w:rsid w:val="00D262EB"/>
    <w:rsid w:val="00D307B0"/>
    <w:rsid w:val="00D35B9F"/>
    <w:rsid w:val="00D35D9E"/>
    <w:rsid w:val="00D40A3F"/>
    <w:rsid w:val="00D41369"/>
    <w:rsid w:val="00D43816"/>
    <w:rsid w:val="00D43E33"/>
    <w:rsid w:val="00D45584"/>
    <w:rsid w:val="00D47203"/>
    <w:rsid w:val="00D51566"/>
    <w:rsid w:val="00D52363"/>
    <w:rsid w:val="00D52A9C"/>
    <w:rsid w:val="00D52DF6"/>
    <w:rsid w:val="00D53AED"/>
    <w:rsid w:val="00D60799"/>
    <w:rsid w:val="00D62D50"/>
    <w:rsid w:val="00D70594"/>
    <w:rsid w:val="00D7105E"/>
    <w:rsid w:val="00D741C5"/>
    <w:rsid w:val="00D81BF5"/>
    <w:rsid w:val="00D83926"/>
    <w:rsid w:val="00D848AF"/>
    <w:rsid w:val="00D85A3A"/>
    <w:rsid w:val="00D875FC"/>
    <w:rsid w:val="00D927DE"/>
    <w:rsid w:val="00D9352C"/>
    <w:rsid w:val="00DA7569"/>
    <w:rsid w:val="00DB04DC"/>
    <w:rsid w:val="00DB0E50"/>
    <w:rsid w:val="00DB1092"/>
    <w:rsid w:val="00DB1789"/>
    <w:rsid w:val="00DB45CA"/>
    <w:rsid w:val="00DB679F"/>
    <w:rsid w:val="00DC22EA"/>
    <w:rsid w:val="00DC5A8D"/>
    <w:rsid w:val="00DC69FB"/>
    <w:rsid w:val="00DD1EFA"/>
    <w:rsid w:val="00DD3DA6"/>
    <w:rsid w:val="00DD41CD"/>
    <w:rsid w:val="00DD4DE0"/>
    <w:rsid w:val="00DD60D3"/>
    <w:rsid w:val="00DD659F"/>
    <w:rsid w:val="00DE2F30"/>
    <w:rsid w:val="00DE3134"/>
    <w:rsid w:val="00DE4467"/>
    <w:rsid w:val="00DE552A"/>
    <w:rsid w:val="00DF10A3"/>
    <w:rsid w:val="00DF1FE0"/>
    <w:rsid w:val="00DF58F3"/>
    <w:rsid w:val="00DF62EC"/>
    <w:rsid w:val="00E024A2"/>
    <w:rsid w:val="00E02E08"/>
    <w:rsid w:val="00E03278"/>
    <w:rsid w:val="00E05331"/>
    <w:rsid w:val="00E0570A"/>
    <w:rsid w:val="00E1011C"/>
    <w:rsid w:val="00E11DF1"/>
    <w:rsid w:val="00E11F1D"/>
    <w:rsid w:val="00E13A31"/>
    <w:rsid w:val="00E158D1"/>
    <w:rsid w:val="00E164AB"/>
    <w:rsid w:val="00E170DB"/>
    <w:rsid w:val="00E1733C"/>
    <w:rsid w:val="00E22A8C"/>
    <w:rsid w:val="00E238CE"/>
    <w:rsid w:val="00E342F3"/>
    <w:rsid w:val="00E3601F"/>
    <w:rsid w:val="00E3699E"/>
    <w:rsid w:val="00E4043F"/>
    <w:rsid w:val="00E435AF"/>
    <w:rsid w:val="00E45344"/>
    <w:rsid w:val="00E466B1"/>
    <w:rsid w:val="00E540D9"/>
    <w:rsid w:val="00E544FC"/>
    <w:rsid w:val="00E60A2E"/>
    <w:rsid w:val="00E61011"/>
    <w:rsid w:val="00E617B1"/>
    <w:rsid w:val="00E6232A"/>
    <w:rsid w:val="00E62B36"/>
    <w:rsid w:val="00E64154"/>
    <w:rsid w:val="00E65429"/>
    <w:rsid w:val="00E66615"/>
    <w:rsid w:val="00E66A70"/>
    <w:rsid w:val="00E71D82"/>
    <w:rsid w:val="00E74E3B"/>
    <w:rsid w:val="00E76234"/>
    <w:rsid w:val="00E83BB8"/>
    <w:rsid w:val="00E83D7D"/>
    <w:rsid w:val="00E87941"/>
    <w:rsid w:val="00E87B21"/>
    <w:rsid w:val="00E90635"/>
    <w:rsid w:val="00E9103F"/>
    <w:rsid w:val="00EA0679"/>
    <w:rsid w:val="00EA1873"/>
    <w:rsid w:val="00EA2657"/>
    <w:rsid w:val="00EA4449"/>
    <w:rsid w:val="00EA65EB"/>
    <w:rsid w:val="00EA693F"/>
    <w:rsid w:val="00EA7C90"/>
    <w:rsid w:val="00EB065A"/>
    <w:rsid w:val="00EC04BE"/>
    <w:rsid w:val="00EC063D"/>
    <w:rsid w:val="00EC179B"/>
    <w:rsid w:val="00EC1B9F"/>
    <w:rsid w:val="00EC47FE"/>
    <w:rsid w:val="00EC5385"/>
    <w:rsid w:val="00EC5AAD"/>
    <w:rsid w:val="00EC7483"/>
    <w:rsid w:val="00ED23D9"/>
    <w:rsid w:val="00ED5B82"/>
    <w:rsid w:val="00ED621B"/>
    <w:rsid w:val="00EE5647"/>
    <w:rsid w:val="00EE68C8"/>
    <w:rsid w:val="00EF1966"/>
    <w:rsid w:val="00EF2816"/>
    <w:rsid w:val="00EF2A01"/>
    <w:rsid w:val="00EF610D"/>
    <w:rsid w:val="00EF637A"/>
    <w:rsid w:val="00F04F05"/>
    <w:rsid w:val="00F10222"/>
    <w:rsid w:val="00F144B1"/>
    <w:rsid w:val="00F14B9B"/>
    <w:rsid w:val="00F16445"/>
    <w:rsid w:val="00F16EC3"/>
    <w:rsid w:val="00F172DB"/>
    <w:rsid w:val="00F2256F"/>
    <w:rsid w:val="00F22CBA"/>
    <w:rsid w:val="00F2333A"/>
    <w:rsid w:val="00F23FA5"/>
    <w:rsid w:val="00F26E37"/>
    <w:rsid w:val="00F35495"/>
    <w:rsid w:val="00F35BFF"/>
    <w:rsid w:val="00F400F0"/>
    <w:rsid w:val="00F432B2"/>
    <w:rsid w:val="00F44835"/>
    <w:rsid w:val="00F45220"/>
    <w:rsid w:val="00F47C15"/>
    <w:rsid w:val="00F513F9"/>
    <w:rsid w:val="00F6151D"/>
    <w:rsid w:val="00F630FC"/>
    <w:rsid w:val="00F63819"/>
    <w:rsid w:val="00F655DC"/>
    <w:rsid w:val="00F66630"/>
    <w:rsid w:val="00F725E4"/>
    <w:rsid w:val="00F7279F"/>
    <w:rsid w:val="00F73870"/>
    <w:rsid w:val="00F81F05"/>
    <w:rsid w:val="00F849D3"/>
    <w:rsid w:val="00F85877"/>
    <w:rsid w:val="00F86950"/>
    <w:rsid w:val="00F90BBB"/>
    <w:rsid w:val="00F91B36"/>
    <w:rsid w:val="00FA02B4"/>
    <w:rsid w:val="00FA0ABA"/>
    <w:rsid w:val="00FA4C81"/>
    <w:rsid w:val="00FA6483"/>
    <w:rsid w:val="00FB3170"/>
    <w:rsid w:val="00FB4D78"/>
    <w:rsid w:val="00FC059D"/>
    <w:rsid w:val="00FC27F9"/>
    <w:rsid w:val="00FC298B"/>
    <w:rsid w:val="00FC3A6A"/>
    <w:rsid w:val="00FC4022"/>
    <w:rsid w:val="00FC5AF2"/>
    <w:rsid w:val="00FD1743"/>
    <w:rsid w:val="00FD219B"/>
    <w:rsid w:val="00FD2D2C"/>
    <w:rsid w:val="00FD3564"/>
    <w:rsid w:val="00FD73AD"/>
    <w:rsid w:val="00FE0BE7"/>
    <w:rsid w:val="00FE78E0"/>
    <w:rsid w:val="00FF4071"/>
    <w:rsid w:val="00FF44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ny">
    <w:name w:val="Normal"/>
    <w:qFormat/>
    <w:rsid w:val="00D62D50"/>
    <w:pPr>
      <w:widowControl w:val="0"/>
      <w:suppressAutoHyphens/>
      <w:jc w:val="center"/>
    </w:pPr>
    <w:rPr>
      <w:rFonts w:ascii="Times New Roman" w:eastAsia="Times New Roman" w:hAnsi="Times New Roman"/>
      <w:sz w:val="24"/>
      <w:szCs w:val="24"/>
    </w:rPr>
  </w:style>
  <w:style w:type="paragraph" w:styleId="Nagwek3">
    <w:name w:val="heading 3"/>
    <w:basedOn w:val="Normalny"/>
    <w:link w:val="Nagwek3Znak"/>
    <w:uiPriority w:val="9"/>
    <w:qFormat/>
    <w:rsid w:val="001C5D48"/>
    <w:pPr>
      <w:widowControl/>
      <w:suppressAutoHyphens w:val="0"/>
      <w:spacing w:before="100" w:beforeAutospacing="1" w:after="100" w:afterAutospacing="1"/>
      <w:jc w:val="left"/>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D62D50"/>
    <w:pPr>
      <w:widowControl/>
      <w:suppressAutoHyphens w:val="0"/>
      <w:spacing w:line="360" w:lineRule="auto"/>
      <w:jc w:val="both"/>
    </w:pPr>
    <w:rPr>
      <w:szCs w:val="20"/>
    </w:rPr>
  </w:style>
  <w:style w:type="character" w:customStyle="1" w:styleId="TekstpodstawowyZnak">
    <w:name w:val="Tekst podstawowy Znak"/>
    <w:link w:val="Tekstpodstawowy"/>
    <w:rsid w:val="00D62D50"/>
    <w:rPr>
      <w:rFonts w:ascii="Times New Roman" w:eastAsia="Times New Roman" w:hAnsi="Times New Roman" w:cs="Times New Roman"/>
      <w:sz w:val="24"/>
      <w:szCs w:val="20"/>
      <w:lang w:eastAsia="pl-PL"/>
    </w:rPr>
  </w:style>
  <w:style w:type="character" w:styleId="Hipercze">
    <w:name w:val="Hyperlink"/>
    <w:uiPriority w:val="99"/>
    <w:rsid w:val="00D62D50"/>
    <w:rPr>
      <w:rFonts w:cs="Times New Roman"/>
      <w:color w:val="0000FF"/>
      <w:u w:val="single"/>
    </w:rPr>
  </w:style>
  <w:style w:type="paragraph" w:styleId="Nagwek">
    <w:name w:val="header"/>
    <w:aliases w:val="Nagłówek strony"/>
    <w:basedOn w:val="Normalny"/>
    <w:link w:val="NagwekZnak"/>
    <w:uiPriority w:val="99"/>
    <w:unhideWhenUsed/>
    <w:rsid w:val="00D62D50"/>
    <w:pPr>
      <w:tabs>
        <w:tab w:val="center" w:pos="4536"/>
        <w:tab w:val="right" w:pos="9072"/>
      </w:tabs>
    </w:pPr>
  </w:style>
  <w:style w:type="character" w:customStyle="1" w:styleId="NagwekZnak">
    <w:name w:val="Nagłówek Znak"/>
    <w:aliases w:val="Nagłówek strony Znak"/>
    <w:link w:val="Nagwek"/>
    <w:uiPriority w:val="99"/>
    <w:rsid w:val="00D62D5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62D50"/>
    <w:pPr>
      <w:tabs>
        <w:tab w:val="center" w:pos="4536"/>
        <w:tab w:val="right" w:pos="9072"/>
      </w:tabs>
    </w:pPr>
  </w:style>
  <w:style w:type="character" w:customStyle="1" w:styleId="StopkaZnak">
    <w:name w:val="Stopka Znak"/>
    <w:link w:val="Stopka"/>
    <w:uiPriority w:val="99"/>
    <w:rsid w:val="00D62D50"/>
    <w:rPr>
      <w:rFonts w:ascii="Times New Roman" w:eastAsia="Times New Roman" w:hAnsi="Times New Roman" w:cs="Times New Roman"/>
      <w:sz w:val="24"/>
      <w:szCs w:val="24"/>
      <w:lang w:eastAsia="pl-PL"/>
    </w:rPr>
  </w:style>
  <w:style w:type="character" w:customStyle="1" w:styleId="paragraphpunkt1">
    <w:name w:val="paragraphpunkt1"/>
    <w:rsid w:val="00D62D50"/>
    <w:rPr>
      <w:b/>
      <w:bCs/>
    </w:rPr>
  </w:style>
  <w:style w:type="paragraph" w:customStyle="1" w:styleId="Kolorowalistaakcent11">
    <w:name w:val="Kolorowa lista — akcent 11"/>
    <w:basedOn w:val="Normalny"/>
    <w:uiPriority w:val="34"/>
    <w:qFormat/>
    <w:rsid w:val="00CA3F02"/>
    <w:pPr>
      <w:widowControl/>
      <w:suppressAutoHyphens w:val="0"/>
      <w:spacing w:after="160" w:line="259" w:lineRule="auto"/>
      <w:ind w:left="720"/>
      <w:contextualSpacing/>
      <w:jc w:val="left"/>
    </w:pPr>
    <w:rPr>
      <w:rFonts w:ascii="Calibri" w:eastAsia="Calibri" w:hAnsi="Calibri"/>
      <w:sz w:val="22"/>
      <w:szCs w:val="22"/>
      <w:lang w:eastAsia="en-US"/>
    </w:rPr>
  </w:style>
  <w:style w:type="paragraph" w:styleId="Zwykytekst">
    <w:name w:val="Plain Text"/>
    <w:basedOn w:val="Normalny"/>
    <w:link w:val="ZwykytekstZnak"/>
    <w:uiPriority w:val="99"/>
    <w:unhideWhenUsed/>
    <w:rsid w:val="006D58DB"/>
    <w:pPr>
      <w:widowControl/>
      <w:suppressAutoHyphens w:val="0"/>
      <w:jc w:val="left"/>
    </w:pPr>
    <w:rPr>
      <w:rFonts w:ascii="Calibri" w:eastAsia="Calibri" w:hAnsi="Calibri"/>
      <w:sz w:val="20"/>
      <w:szCs w:val="21"/>
    </w:rPr>
  </w:style>
  <w:style w:type="character" w:customStyle="1" w:styleId="ZwykytekstZnak">
    <w:name w:val="Zwykły tekst Znak"/>
    <w:link w:val="Zwykytekst"/>
    <w:uiPriority w:val="99"/>
    <w:rsid w:val="006D58DB"/>
    <w:rPr>
      <w:szCs w:val="21"/>
    </w:rPr>
  </w:style>
  <w:style w:type="paragraph" w:styleId="Tekstprzypisudolnego">
    <w:name w:val="footnote text"/>
    <w:basedOn w:val="Normalny"/>
    <w:link w:val="TekstprzypisudolnegoZnak"/>
    <w:uiPriority w:val="99"/>
    <w:rsid w:val="00B819A2"/>
    <w:pPr>
      <w:widowControl/>
      <w:suppressAutoHyphens w:val="0"/>
      <w:jc w:val="left"/>
    </w:pPr>
    <w:rPr>
      <w:color w:val="000000"/>
      <w:sz w:val="20"/>
      <w:szCs w:val="20"/>
    </w:rPr>
  </w:style>
  <w:style w:type="character" w:customStyle="1" w:styleId="TekstprzypisudolnegoZnak">
    <w:name w:val="Tekst przypisu dolnego Znak"/>
    <w:link w:val="Tekstprzypisudolnego"/>
    <w:uiPriority w:val="99"/>
    <w:rsid w:val="00B819A2"/>
    <w:rPr>
      <w:rFonts w:ascii="Times New Roman" w:eastAsia="Times New Roman" w:hAnsi="Times New Roman"/>
      <w:color w:val="000000"/>
    </w:rPr>
  </w:style>
  <w:style w:type="character" w:styleId="Odwoanieprzypisudolnego">
    <w:name w:val="footnote reference"/>
    <w:rsid w:val="00B819A2"/>
    <w:rPr>
      <w:vertAlign w:val="superscript"/>
    </w:rPr>
  </w:style>
  <w:style w:type="paragraph" w:styleId="Tytu">
    <w:name w:val="Title"/>
    <w:basedOn w:val="Normalny"/>
    <w:link w:val="TytuZnak"/>
    <w:uiPriority w:val="10"/>
    <w:qFormat/>
    <w:rsid w:val="00B819A2"/>
    <w:pPr>
      <w:widowControl/>
      <w:suppressAutoHyphens w:val="0"/>
    </w:pPr>
    <w:rPr>
      <w:rFonts w:ascii="Arial" w:hAnsi="Arial"/>
      <w:b/>
      <w:sz w:val="28"/>
      <w:szCs w:val="20"/>
    </w:rPr>
  </w:style>
  <w:style w:type="character" w:customStyle="1" w:styleId="TytuZnak">
    <w:name w:val="Tytuł Znak"/>
    <w:link w:val="Tytu"/>
    <w:uiPriority w:val="10"/>
    <w:rsid w:val="00B819A2"/>
    <w:rPr>
      <w:rFonts w:ascii="Arial" w:eastAsia="Times New Roman" w:hAnsi="Arial"/>
      <w:b/>
      <w:sz w:val="28"/>
    </w:rPr>
  </w:style>
  <w:style w:type="paragraph" w:styleId="NormalnyWeb">
    <w:name w:val="Normal (Web)"/>
    <w:basedOn w:val="Normalny"/>
    <w:uiPriority w:val="99"/>
    <w:rsid w:val="00283E5B"/>
    <w:pPr>
      <w:widowControl/>
      <w:suppressAutoHyphens w:val="0"/>
      <w:spacing w:before="100" w:beforeAutospacing="1" w:after="100" w:afterAutospacing="1"/>
      <w:jc w:val="left"/>
    </w:pPr>
    <w:rPr>
      <w:rFonts w:ascii="Arial Unicode MS" w:eastAsia="Arial Unicode MS" w:hAnsi="Arial Unicode MS" w:cs="Arial Unicode MS"/>
    </w:rPr>
  </w:style>
  <w:style w:type="paragraph" w:styleId="Tekstpodstawowywcity3">
    <w:name w:val="Body Text Indent 3"/>
    <w:basedOn w:val="Normalny"/>
    <w:link w:val="Tekstpodstawowywcity3Znak"/>
    <w:uiPriority w:val="99"/>
    <w:semiHidden/>
    <w:unhideWhenUsed/>
    <w:rsid w:val="005637B8"/>
    <w:pPr>
      <w:spacing w:after="120"/>
      <w:ind w:left="283"/>
    </w:pPr>
    <w:rPr>
      <w:sz w:val="16"/>
      <w:szCs w:val="16"/>
    </w:rPr>
  </w:style>
  <w:style w:type="character" w:customStyle="1" w:styleId="Tekstpodstawowywcity3Znak">
    <w:name w:val="Tekst podstawowy wcięty 3 Znak"/>
    <w:link w:val="Tekstpodstawowywcity3"/>
    <w:uiPriority w:val="99"/>
    <w:semiHidden/>
    <w:rsid w:val="005637B8"/>
    <w:rPr>
      <w:rFonts w:ascii="Times New Roman" w:eastAsia="Times New Roman" w:hAnsi="Times New Roman"/>
      <w:sz w:val="16"/>
      <w:szCs w:val="16"/>
    </w:rPr>
  </w:style>
  <w:style w:type="paragraph" w:customStyle="1" w:styleId="Standard">
    <w:name w:val="Standard"/>
    <w:rsid w:val="004341F8"/>
    <w:pPr>
      <w:autoSpaceDE w:val="0"/>
      <w:autoSpaceDN w:val="0"/>
      <w:adjustRightInd w:val="0"/>
    </w:pPr>
    <w:rPr>
      <w:rFonts w:ascii="Times" w:eastAsia="Times New Roman" w:hAnsi="Times"/>
      <w:szCs w:val="24"/>
    </w:rPr>
  </w:style>
  <w:style w:type="paragraph" w:customStyle="1" w:styleId="Normalny2">
    <w:name w:val="Normalny2"/>
    <w:uiPriority w:val="99"/>
    <w:rsid w:val="004341F8"/>
    <w:pPr>
      <w:widowControl w:val="0"/>
      <w:suppressAutoHyphens/>
      <w:spacing w:line="240" w:lineRule="atLeast"/>
    </w:pPr>
    <w:rPr>
      <w:rFonts w:ascii="Times New Roman" w:eastAsia="Times New Roman" w:hAnsi="Times New Roman"/>
      <w:sz w:val="24"/>
      <w:lang w:eastAsia="ar-SA"/>
    </w:rPr>
  </w:style>
  <w:style w:type="character" w:styleId="Odwoaniedokomentarza">
    <w:name w:val="annotation reference"/>
    <w:uiPriority w:val="99"/>
    <w:semiHidden/>
    <w:unhideWhenUsed/>
    <w:rsid w:val="005E6A1C"/>
    <w:rPr>
      <w:sz w:val="16"/>
      <w:szCs w:val="16"/>
    </w:rPr>
  </w:style>
  <w:style w:type="paragraph" w:styleId="Tekstkomentarza">
    <w:name w:val="annotation text"/>
    <w:basedOn w:val="Normalny"/>
    <w:link w:val="TekstkomentarzaZnak"/>
    <w:semiHidden/>
    <w:unhideWhenUsed/>
    <w:rsid w:val="005E6A1C"/>
    <w:rPr>
      <w:sz w:val="20"/>
      <w:szCs w:val="20"/>
    </w:rPr>
  </w:style>
  <w:style w:type="character" w:customStyle="1" w:styleId="TekstkomentarzaZnak">
    <w:name w:val="Tekst komentarza Znak"/>
    <w:link w:val="Tekstkomentarza"/>
    <w:rsid w:val="005E6A1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E6A1C"/>
    <w:rPr>
      <w:b/>
      <w:bCs/>
    </w:rPr>
  </w:style>
  <w:style w:type="character" w:customStyle="1" w:styleId="TematkomentarzaZnak">
    <w:name w:val="Temat komentarza Znak"/>
    <w:link w:val="Tematkomentarza"/>
    <w:uiPriority w:val="99"/>
    <w:semiHidden/>
    <w:rsid w:val="005E6A1C"/>
    <w:rPr>
      <w:rFonts w:ascii="Times New Roman" w:eastAsia="Times New Roman" w:hAnsi="Times New Roman"/>
      <w:b/>
      <w:bCs/>
    </w:rPr>
  </w:style>
  <w:style w:type="paragraph" w:styleId="Tekstdymka">
    <w:name w:val="Balloon Text"/>
    <w:basedOn w:val="Normalny"/>
    <w:link w:val="TekstdymkaZnak"/>
    <w:uiPriority w:val="99"/>
    <w:semiHidden/>
    <w:unhideWhenUsed/>
    <w:rsid w:val="005E6A1C"/>
    <w:rPr>
      <w:rFonts w:ascii="Tahoma" w:hAnsi="Tahoma"/>
      <w:sz w:val="16"/>
      <w:szCs w:val="16"/>
    </w:rPr>
  </w:style>
  <w:style w:type="character" w:customStyle="1" w:styleId="TekstdymkaZnak">
    <w:name w:val="Tekst dymka Znak"/>
    <w:link w:val="Tekstdymka"/>
    <w:uiPriority w:val="99"/>
    <w:semiHidden/>
    <w:rsid w:val="005E6A1C"/>
    <w:rPr>
      <w:rFonts w:ascii="Tahoma" w:eastAsia="Times New Roman" w:hAnsi="Tahoma" w:cs="Tahoma"/>
      <w:sz w:val="16"/>
      <w:szCs w:val="16"/>
    </w:rPr>
  </w:style>
  <w:style w:type="paragraph" w:customStyle="1" w:styleId="normal">
    <w:name w:val="normal"/>
    <w:rsid w:val="00E66A70"/>
    <w:pPr>
      <w:pBdr>
        <w:top w:val="nil"/>
        <w:left w:val="nil"/>
        <w:bottom w:val="nil"/>
        <w:right w:val="nil"/>
        <w:between w:val="nil"/>
      </w:pBdr>
    </w:pPr>
    <w:rPr>
      <w:rFonts w:cs="Calibri"/>
      <w:color w:val="000000"/>
    </w:rPr>
  </w:style>
  <w:style w:type="paragraph" w:customStyle="1" w:styleId="Styl1">
    <w:name w:val="Styl1"/>
    <w:basedOn w:val="Normalny"/>
    <w:rsid w:val="002733CE"/>
    <w:pPr>
      <w:widowControl/>
      <w:spacing w:before="120" w:after="120"/>
      <w:jc w:val="both"/>
    </w:pPr>
    <w:rPr>
      <w:rFonts w:ascii="Arial" w:hAnsi="Arial"/>
      <w:lang w:eastAsia="ar-SA"/>
    </w:rPr>
  </w:style>
  <w:style w:type="character" w:customStyle="1" w:styleId="WW8Num23z0">
    <w:name w:val="WW8Num23z0"/>
    <w:rsid w:val="00BE6643"/>
    <w:rPr>
      <w:b w:val="0"/>
      <w:bCs w:val="0"/>
      <w:i w:val="0"/>
      <w:iCs w:val="0"/>
    </w:rPr>
  </w:style>
  <w:style w:type="paragraph" w:customStyle="1" w:styleId="Tekstpodstawowy21">
    <w:name w:val="Tekst podstawowy 21"/>
    <w:basedOn w:val="Normalny"/>
    <w:rsid w:val="00BE6643"/>
    <w:pPr>
      <w:widowControl/>
      <w:jc w:val="both"/>
    </w:pPr>
    <w:rPr>
      <w:rFonts w:ascii="Arial" w:hAnsi="Arial"/>
      <w:color w:val="000000"/>
      <w:lang w:eastAsia="ar-SA"/>
    </w:rPr>
  </w:style>
  <w:style w:type="paragraph" w:customStyle="1" w:styleId="Styl2">
    <w:name w:val="Styl2"/>
    <w:basedOn w:val="Normalny"/>
    <w:rsid w:val="00BE6643"/>
    <w:pPr>
      <w:widowControl/>
      <w:jc w:val="both"/>
    </w:pPr>
    <w:rPr>
      <w:rFonts w:ascii="Arial" w:hAnsi="Arial" w:cs="Arial"/>
      <w:lang w:eastAsia="ar-SA"/>
    </w:rPr>
  </w:style>
  <w:style w:type="paragraph" w:customStyle="1" w:styleId="Tekstpodstawowywcity21">
    <w:name w:val="Tekst podstawowy wcięty 21"/>
    <w:basedOn w:val="Normalny"/>
    <w:rsid w:val="00AA4BE5"/>
    <w:pPr>
      <w:widowControl/>
      <w:spacing w:line="360" w:lineRule="auto"/>
      <w:ind w:left="567" w:hanging="283"/>
      <w:jc w:val="both"/>
    </w:pPr>
    <w:rPr>
      <w:rFonts w:ascii="Arial" w:hAnsi="Arial"/>
      <w:lang w:eastAsia="ar-SA"/>
    </w:rPr>
  </w:style>
  <w:style w:type="character" w:customStyle="1" w:styleId="Znakiprzypiswdolnych">
    <w:name w:val="Znaki przypisów dolnych"/>
    <w:rsid w:val="00465A6F"/>
    <w:rPr>
      <w:vertAlign w:val="superscript"/>
    </w:rPr>
  </w:style>
  <w:style w:type="character" w:customStyle="1" w:styleId="FootnoteCharacters">
    <w:name w:val="Footnote Characters"/>
    <w:rsid w:val="00465A6F"/>
    <w:rPr>
      <w:vertAlign w:val="superscript"/>
    </w:rPr>
  </w:style>
  <w:style w:type="paragraph" w:styleId="Akapitzlist">
    <w:name w:val="List Paragraph"/>
    <w:aliases w:val="Data wydania,Nagłowek 3,Numerowanie,L1,Preambuła,Akapit z listą BS,Dot pt,F5 List Paragraph,Recommendation,List Paragraph11,lp1,maz_wyliczenie,opis dzialania,K-P_odwolanie,A_wyliczenie,Akapit z listą 1,CW_Lista"/>
    <w:basedOn w:val="Normalny"/>
    <w:link w:val="AkapitzlistZnak"/>
    <w:uiPriority w:val="34"/>
    <w:qFormat/>
    <w:rsid w:val="00465A6F"/>
    <w:pPr>
      <w:widowControl/>
      <w:ind w:left="708"/>
      <w:jc w:val="left"/>
    </w:pPr>
    <w:rPr>
      <w:lang w:eastAsia="zh-CN"/>
    </w:rPr>
  </w:style>
  <w:style w:type="paragraph" w:customStyle="1" w:styleId="Standardowytekst">
    <w:name w:val="Standardowy.tekst"/>
    <w:rsid w:val="00465A6F"/>
    <w:pPr>
      <w:suppressAutoHyphens/>
      <w:overflowPunct w:val="0"/>
      <w:autoSpaceDE w:val="0"/>
      <w:jc w:val="both"/>
    </w:pPr>
    <w:rPr>
      <w:rFonts w:ascii="Times New Roman" w:eastAsia="Times New Roman" w:hAnsi="Times New Roman"/>
      <w:lang w:eastAsia="zh-CN"/>
    </w:rPr>
  </w:style>
  <w:style w:type="paragraph" w:customStyle="1" w:styleId="Teksttreci">
    <w:name w:val="Tekst treści"/>
    <w:basedOn w:val="Normalny"/>
    <w:rsid w:val="00465A6F"/>
    <w:pPr>
      <w:tabs>
        <w:tab w:val="left" w:pos="350"/>
      </w:tabs>
      <w:spacing w:line="250" w:lineRule="exact"/>
      <w:ind w:left="380"/>
      <w:jc w:val="both"/>
    </w:pPr>
    <w:rPr>
      <w:rFonts w:ascii="Trebuchet MS" w:eastAsia="Trebuchet MS" w:hAnsi="Trebuchet MS" w:cs="Trebuchet MS"/>
      <w:color w:val="000000"/>
      <w:sz w:val="19"/>
      <w:szCs w:val="19"/>
      <w:lang w:eastAsia="zh-CN"/>
    </w:rPr>
  </w:style>
  <w:style w:type="character" w:customStyle="1" w:styleId="alb">
    <w:name w:val="a_lb"/>
    <w:basedOn w:val="Domylnaczcionkaakapitu"/>
    <w:rsid w:val="00835039"/>
  </w:style>
  <w:style w:type="character" w:customStyle="1" w:styleId="alb-s">
    <w:name w:val="a_lb-s"/>
    <w:basedOn w:val="Domylnaczcionkaakapitu"/>
    <w:rsid w:val="00835039"/>
  </w:style>
  <w:style w:type="character" w:customStyle="1" w:styleId="Nagwek3Znak">
    <w:name w:val="Nagłówek 3 Znak"/>
    <w:link w:val="Nagwek3"/>
    <w:uiPriority w:val="9"/>
    <w:rsid w:val="001C5D48"/>
    <w:rPr>
      <w:rFonts w:ascii="Times New Roman" w:eastAsia="Times New Roman" w:hAnsi="Times New Roman"/>
      <w:b/>
      <w:bCs/>
      <w:sz w:val="27"/>
      <w:szCs w:val="27"/>
    </w:rPr>
  </w:style>
  <w:style w:type="character" w:customStyle="1" w:styleId="ng-binding">
    <w:name w:val="ng-binding"/>
    <w:basedOn w:val="Domylnaczcionkaakapitu"/>
    <w:rsid w:val="001C5D48"/>
  </w:style>
  <w:style w:type="character" w:customStyle="1" w:styleId="ng-scope">
    <w:name w:val="ng-scope"/>
    <w:basedOn w:val="Domylnaczcionkaakapitu"/>
    <w:rsid w:val="001C5D48"/>
  </w:style>
  <w:style w:type="character" w:styleId="Uwydatnienie">
    <w:name w:val="Emphasis"/>
    <w:uiPriority w:val="20"/>
    <w:qFormat/>
    <w:rsid w:val="00A24DE0"/>
    <w:rPr>
      <w:i/>
      <w:iCs/>
    </w:rPr>
  </w:style>
  <w:style w:type="paragraph" w:customStyle="1" w:styleId="Akapitzlist1">
    <w:name w:val="Akapit z listą1"/>
    <w:basedOn w:val="Normalny"/>
    <w:uiPriority w:val="99"/>
    <w:qFormat/>
    <w:rsid w:val="000D4A89"/>
    <w:pPr>
      <w:widowControl/>
      <w:suppressAutoHyphens w:val="0"/>
      <w:spacing w:after="160" w:line="259" w:lineRule="auto"/>
      <w:ind w:left="720"/>
      <w:jc w:val="left"/>
    </w:pPr>
    <w:rPr>
      <w:rFonts w:ascii="Calibri" w:eastAsia="Calibri" w:hAnsi="Calibri" w:cs="Calibri"/>
      <w:sz w:val="22"/>
      <w:szCs w:val="22"/>
      <w:lang w:eastAsia="en-US"/>
    </w:rPr>
  </w:style>
  <w:style w:type="paragraph" w:customStyle="1" w:styleId="text-justify">
    <w:name w:val="text-justify"/>
    <w:basedOn w:val="Normalny"/>
    <w:rsid w:val="00DE552A"/>
    <w:pPr>
      <w:widowControl/>
      <w:suppressAutoHyphens w:val="0"/>
      <w:spacing w:before="100" w:beforeAutospacing="1" w:after="100" w:afterAutospacing="1"/>
      <w:jc w:val="left"/>
    </w:pPr>
  </w:style>
  <w:style w:type="character" w:customStyle="1" w:styleId="AkapitzlistZnak">
    <w:name w:val="Akapit z listą Znak"/>
    <w:aliases w:val="Data wydania Znak,Nagłowek 3 Znak,Numerowanie Znak,L1 Znak,Preambuła Znak,Akapit z listą BS Znak,Dot pt Znak,F5 List Paragraph Znak,Recommendation Znak,List Paragraph11 Znak,lp1 Znak,maz_wyliczenie Znak,opis dzialania Znak"/>
    <w:link w:val="Akapitzlist"/>
    <w:uiPriority w:val="34"/>
    <w:qFormat/>
    <w:locked/>
    <w:rsid w:val="00533E85"/>
    <w:rPr>
      <w:rFonts w:ascii="Times New Roman" w:eastAsia="Times New Roman" w:hAnsi="Times New Roman"/>
      <w:sz w:val="24"/>
      <w:szCs w:val="24"/>
      <w:lang w:eastAsia="zh-CN"/>
    </w:rPr>
  </w:style>
  <w:style w:type="paragraph" w:styleId="Spistreci9">
    <w:name w:val="toc 9"/>
    <w:basedOn w:val="Normalny"/>
    <w:next w:val="Normalny"/>
    <w:autoRedefine/>
    <w:semiHidden/>
    <w:rsid w:val="007C0DBF"/>
    <w:pPr>
      <w:widowControl/>
      <w:suppressAutoHyphens w:val="0"/>
    </w:pPr>
    <w:rPr>
      <w:b/>
      <w:snapToGrid w:val="0"/>
      <w:color w:val="000000"/>
    </w:rPr>
  </w:style>
</w:styles>
</file>

<file path=word/webSettings.xml><?xml version="1.0" encoding="utf-8"?>
<w:webSettings xmlns:r="http://schemas.openxmlformats.org/officeDocument/2006/relationships" xmlns:w="http://schemas.openxmlformats.org/wordprocessingml/2006/main">
  <w:divs>
    <w:div w:id="111675805">
      <w:bodyDiv w:val="1"/>
      <w:marLeft w:val="0"/>
      <w:marRight w:val="0"/>
      <w:marTop w:val="0"/>
      <w:marBottom w:val="0"/>
      <w:divBdr>
        <w:top w:val="none" w:sz="0" w:space="0" w:color="auto"/>
        <w:left w:val="none" w:sz="0" w:space="0" w:color="auto"/>
        <w:bottom w:val="none" w:sz="0" w:space="0" w:color="auto"/>
        <w:right w:val="none" w:sz="0" w:space="0" w:color="auto"/>
      </w:divBdr>
    </w:div>
    <w:div w:id="114757813">
      <w:bodyDiv w:val="1"/>
      <w:marLeft w:val="0"/>
      <w:marRight w:val="0"/>
      <w:marTop w:val="0"/>
      <w:marBottom w:val="0"/>
      <w:divBdr>
        <w:top w:val="none" w:sz="0" w:space="0" w:color="auto"/>
        <w:left w:val="none" w:sz="0" w:space="0" w:color="auto"/>
        <w:bottom w:val="none" w:sz="0" w:space="0" w:color="auto"/>
        <w:right w:val="none" w:sz="0" w:space="0" w:color="auto"/>
      </w:divBdr>
    </w:div>
    <w:div w:id="218439070">
      <w:bodyDiv w:val="1"/>
      <w:marLeft w:val="0"/>
      <w:marRight w:val="0"/>
      <w:marTop w:val="0"/>
      <w:marBottom w:val="0"/>
      <w:divBdr>
        <w:top w:val="none" w:sz="0" w:space="0" w:color="auto"/>
        <w:left w:val="none" w:sz="0" w:space="0" w:color="auto"/>
        <w:bottom w:val="none" w:sz="0" w:space="0" w:color="auto"/>
        <w:right w:val="none" w:sz="0" w:space="0" w:color="auto"/>
      </w:divBdr>
    </w:div>
    <w:div w:id="229579107">
      <w:bodyDiv w:val="1"/>
      <w:marLeft w:val="0"/>
      <w:marRight w:val="0"/>
      <w:marTop w:val="0"/>
      <w:marBottom w:val="0"/>
      <w:divBdr>
        <w:top w:val="none" w:sz="0" w:space="0" w:color="auto"/>
        <w:left w:val="none" w:sz="0" w:space="0" w:color="auto"/>
        <w:bottom w:val="none" w:sz="0" w:space="0" w:color="auto"/>
        <w:right w:val="none" w:sz="0" w:space="0" w:color="auto"/>
      </w:divBdr>
      <w:divsChild>
        <w:div w:id="843711662">
          <w:marLeft w:val="0"/>
          <w:marRight w:val="0"/>
          <w:marTop w:val="0"/>
          <w:marBottom w:val="0"/>
          <w:divBdr>
            <w:top w:val="none" w:sz="0" w:space="0" w:color="auto"/>
            <w:left w:val="none" w:sz="0" w:space="0" w:color="auto"/>
            <w:bottom w:val="none" w:sz="0" w:space="0" w:color="auto"/>
            <w:right w:val="none" w:sz="0" w:space="0" w:color="auto"/>
          </w:divBdr>
          <w:divsChild>
            <w:div w:id="338583623">
              <w:marLeft w:val="0"/>
              <w:marRight w:val="0"/>
              <w:marTop w:val="0"/>
              <w:marBottom w:val="0"/>
              <w:divBdr>
                <w:top w:val="none" w:sz="0" w:space="0" w:color="auto"/>
                <w:left w:val="none" w:sz="0" w:space="0" w:color="auto"/>
                <w:bottom w:val="none" w:sz="0" w:space="0" w:color="auto"/>
                <w:right w:val="none" w:sz="0" w:space="0" w:color="auto"/>
              </w:divBdr>
            </w:div>
            <w:div w:id="349257875">
              <w:marLeft w:val="0"/>
              <w:marRight w:val="0"/>
              <w:marTop w:val="0"/>
              <w:marBottom w:val="0"/>
              <w:divBdr>
                <w:top w:val="none" w:sz="0" w:space="0" w:color="auto"/>
                <w:left w:val="none" w:sz="0" w:space="0" w:color="auto"/>
                <w:bottom w:val="none" w:sz="0" w:space="0" w:color="auto"/>
                <w:right w:val="none" w:sz="0" w:space="0" w:color="auto"/>
              </w:divBdr>
            </w:div>
            <w:div w:id="690028745">
              <w:marLeft w:val="0"/>
              <w:marRight w:val="0"/>
              <w:marTop w:val="0"/>
              <w:marBottom w:val="0"/>
              <w:divBdr>
                <w:top w:val="none" w:sz="0" w:space="0" w:color="auto"/>
                <w:left w:val="none" w:sz="0" w:space="0" w:color="auto"/>
                <w:bottom w:val="none" w:sz="0" w:space="0" w:color="auto"/>
                <w:right w:val="none" w:sz="0" w:space="0" w:color="auto"/>
              </w:divBdr>
            </w:div>
            <w:div w:id="171831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886">
      <w:bodyDiv w:val="1"/>
      <w:marLeft w:val="0"/>
      <w:marRight w:val="0"/>
      <w:marTop w:val="0"/>
      <w:marBottom w:val="0"/>
      <w:divBdr>
        <w:top w:val="none" w:sz="0" w:space="0" w:color="auto"/>
        <w:left w:val="none" w:sz="0" w:space="0" w:color="auto"/>
        <w:bottom w:val="none" w:sz="0" w:space="0" w:color="auto"/>
        <w:right w:val="none" w:sz="0" w:space="0" w:color="auto"/>
      </w:divBdr>
      <w:divsChild>
        <w:div w:id="548955957">
          <w:marLeft w:val="0"/>
          <w:marRight w:val="0"/>
          <w:marTop w:val="0"/>
          <w:marBottom w:val="0"/>
          <w:divBdr>
            <w:top w:val="none" w:sz="0" w:space="0" w:color="auto"/>
            <w:left w:val="none" w:sz="0" w:space="0" w:color="auto"/>
            <w:bottom w:val="none" w:sz="0" w:space="0" w:color="auto"/>
            <w:right w:val="none" w:sz="0" w:space="0" w:color="auto"/>
          </w:divBdr>
        </w:div>
        <w:div w:id="680545818">
          <w:marLeft w:val="0"/>
          <w:marRight w:val="0"/>
          <w:marTop w:val="0"/>
          <w:marBottom w:val="0"/>
          <w:divBdr>
            <w:top w:val="none" w:sz="0" w:space="0" w:color="auto"/>
            <w:left w:val="none" w:sz="0" w:space="0" w:color="auto"/>
            <w:bottom w:val="none" w:sz="0" w:space="0" w:color="auto"/>
            <w:right w:val="none" w:sz="0" w:space="0" w:color="auto"/>
          </w:divBdr>
        </w:div>
        <w:div w:id="1254244190">
          <w:marLeft w:val="0"/>
          <w:marRight w:val="0"/>
          <w:marTop w:val="0"/>
          <w:marBottom w:val="0"/>
          <w:divBdr>
            <w:top w:val="none" w:sz="0" w:space="0" w:color="auto"/>
            <w:left w:val="none" w:sz="0" w:space="0" w:color="auto"/>
            <w:bottom w:val="none" w:sz="0" w:space="0" w:color="auto"/>
            <w:right w:val="none" w:sz="0" w:space="0" w:color="auto"/>
          </w:divBdr>
        </w:div>
      </w:divsChild>
    </w:div>
    <w:div w:id="287860320">
      <w:bodyDiv w:val="1"/>
      <w:marLeft w:val="0"/>
      <w:marRight w:val="0"/>
      <w:marTop w:val="0"/>
      <w:marBottom w:val="0"/>
      <w:divBdr>
        <w:top w:val="none" w:sz="0" w:space="0" w:color="auto"/>
        <w:left w:val="none" w:sz="0" w:space="0" w:color="auto"/>
        <w:bottom w:val="none" w:sz="0" w:space="0" w:color="auto"/>
        <w:right w:val="none" w:sz="0" w:space="0" w:color="auto"/>
      </w:divBdr>
      <w:divsChild>
        <w:div w:id="102236174">
          <w:marLeft w:val="0"/>
          <w:marRight w:val="0"/>
          <w:marTop w:val="72"/>
          <w:marBottom w:val="0"/>
          <w:divBdr>
            <w:top w:val="none" w:sz="0" w:space="0" w:color="auto"/>
            <w:left w:val="none" w:sz="0" w:space="0" w:color="auto"/>
            <w:bottom w:val="none" w:sz="0" w:space="0" w:color="auto"/>
            <w:right w:val="none" w:sz="0" w:space="0" w:color="auto"/>
          </w:divBdr>
        </w:div>
        <w:div w:id="390545652">
          <w:marLeft w:val="0"/>
          <w:marRight w:val="0"/>
          <w:marTop w:val="72"/>
          <w:marBottom w:val="0"/>
          <w:divBdr>
            <w:top w:val="none" w:sz="0" w:space="0" w:color="auto"/>
            <w:left w:val="none" w:sz="0" w:space="0" w:color="auto"/>
            <w:bottom w:val="none" w:sz="0" w:space="0" w:color="auto"/>
            <w:right w:val="none" w:sz="0" w:space="0" w:color="auto"/>
          </w:divBdr>
        </w:div>
        <w:div w:id="1730574662">
          <w:marLeft w:val="0"/>
          <w:marRight w:val="0"/>
          <w:marTop w:val="72"/>
          <w:marBottom w:val="0"/>
          <w:divBdr>
            <w:top w:val="none" w:sz="0" w:space="0" w:color="auto"/>
            <w:left w:val="none" w:sz="0" w:space="0" w:color="auto"/>
            <w:bottom w:val="none" w:sz="0" w:space="0" w:color="auto"/>
            <w:right w:val="none" w:sz="0" w:space="0" w:color="auto"/>
          </w:divBdr>
        </w:div>
        <w:div w:id="1799060128">
          <w:marLeft w:val="0"/>
          <w:marRight w:val="0"/>
          <w:marTop w:val="72"/>
          <w:marBottom w:val="0"/>
          <w:divBdr>
            <w:top w:val="none" w:sz="0" w:space="0" w:color="auto"/>
            <w:left w:val="none" w:sz="0" w:space="0" w:color="auto"/>
            <w:bottom w:val="none" w:sz="0" w:space="0" w:color="auto"/>
            <w:right w:val="none" w:sz="0" w:space="0" w:color="auto"/>
          </w:divBdr>
        </w:div>
      </w:divsChild>
    </w:div>
    <w:div w:id="306858217">
      <w:bodyDiv w:val="1"/>
      <w:marLeft w:val="0"/>
      <w:marRight w:val="0"/>
      <w:marTop w:val="0"/>
      <w:marBottom w:val="0"/>
      <w:divBdr>
        <w:top w:val="none" w:sz="0" w:space="0" w:color="auto"/>
        <w:left w:val="none" w:sz="0" w:space="0" w:color="auto"/>
        <w:bottom w:val="none" w:sz="0" w:space="0" w:color="auto"/>
        <w:right w:val="none" w:sz="0" w:space="0" w:color="auto"/>
      </w:divBdr>
    </w:div>
    <w:div w:id="501898477">
      <w:bodyDiv w:val="1"/>
      <w:marLeft w:val="0"/>
      <w:marRight w:val="0"/>
      <w:marTop w:val="0"/>
      <w:marBottom w:val="0"/>
      <w:divBdr>
        <w:top w:val="none" w:sz="0" w:space="0" w:color="auto"/>
        <w:left w:val="none" w:sz="0" w:space="0" w:color="auto"/>
        <w:bottom w:val="none" w:sz="0" w:space="0" w:color="auto"/>
        <w:right w:val="none" w:sz="0" w:space="0" w:color="auto"/>
      </w:divBdr>
      <w:divsChild>
        <w:div w:id="1402604759">
          <w:marLeft w:val="360"/>
          <w:marRight w:val="0"/>
          <w:marTop w:val="72"/>
          <w:marBottom w:val="72"/>
          <w:divBdr>
            <w:top w:val="none" w:sz="0" w:space="0" w:color="auto"/>
            <w:left w:val="none" w:sz="0" w:space="0" w:color="auto"/>
            <w:bottom w:val="none" w:sz="0" w:space="0" w:color="auto"/>
            <w:right w:val="none" w:sz="0" w:space="0" w:color="auto"/>
          </w:divBdr>
        </w:div>
      </w:divsChild>
    </w:div>
    <w:div w:id="530265561">
      <w:bodyDiv w:val="1"/>
      <w:marLeft w:val="0"/>
      <w:marRight w:val="0"/>
      <w:marTop w:val="0"/>
      <w:marBottom w:val="0"/>
      <w:divBdr>
        <w:top w:val="none" w:sz="0" w:space="0" w:color="auto"/>
        <w:left w:val="none" w:sz="0" w:space="0" w:color="auto"/>
        <w:bottom w:val="none" w:sz="0" w:space="0" w:color="auto"/>
        <w:right w:val="none" w:sz="0" w:space="0" w:color="auto"/>
      </w:divBdr>
      <w:divsChild>
        <w:div w:id="973825862">
          <w:marLeft w:val="360"/>
          <w:marRight w:val="0"/>
          <w:marTop w:val="0"/>
          <w:marBottom w:val="72"/>
          <w:divBdr>
            <w:top w:val="none" w:sz="0" w:space="0" w:color="auto"/>
            <w:left w:val="none" w:sz="0" w:space="0" w:color="auto"/>
            <w:bottom w:val="none" w:sz="0" w:space="0" w:color="auto"/>
            <w:right w:val="none" w:sz="0" w:space="0" w:color="auto"/>
          </w:divBdr>
        </w:div>
        <w:div w:id="1251545387">
          <w:marLeft w:val="360"/>
          <w:marRight w:val="0"/>
          <w:marTop w:val="0"/>
          <w:marBottom w:val="72"/>
          <w:divBdr>
            <w:top w:val="none" w:sz="0" w:space="0" w:color="auto"/>
            <w:left w:val="none" w:sz="0" w:space="0" w:color="auto"/>
            <w:bottom w:val="none" w:sz="0" w:space="0" w:color="auto"/>
            <w:right w:val="none" w:sz="0" w:space="0" w:color="auto"/>
          </w:divBdr>
        </w:div>
        <w:div w:id="1396970317">
          <w:marLeft w:val="360"/>
          <w:marRight w:val="0"/>
          <w:marTop w:val="72"/>
          <w:marBottom w:val="72"/>
          <w:divBdr>
            <w:top w:val="none" w:sz="0" w:space="0" w:color="auto"/>
            <w:left w:val="none" w:sz="0" w:space="0" w:color="auto"/>
            <w:bottom w:val="none" w:sz="0" w:space="0" w:color="auto"/>
            <w:right w:val="none" w:sz="0" w:space="0" w:color="auto"/>
          </w:divBdr>
        </w:div>
        <w:div w:id="1894081238">
          <w:marLeft w:val="360"/>
          <w:marRight w:val="0"/>
          <w:marTop w:val="0"/>
          <w:marBottom w:val="72"/>
          <w:divBdr>
            <w:top w:val="none" w:sz="0" w:space="0" w:color="auto"/>
            <w:left w:val="none" w:sz="0" w:space="0" w:color="auto"/>
            <w:bottom w:val="none" w:sz="0" w:space="0" w:color="auto"/>
            <w:right w:val="none" w:sz="0" w:space="0" w:color="auto"/>
          </w:divBdr>
        </w:div>
      </w:divsChild>
    </w:div>
    <w:div w:id="544831278">
      <w:bodyDiv w:val="1"/>
      <w:marLeft w:val="0"/>
      <w:marRight w:val="0"/>
      <w:marTop w:val="0"/>
      <w:marBottom w:val="0"/>
      <w:divBdr>
        <w:top w:val="none" w:sz="0" w:space="0" w:color="auto"/>
        <w:left w:val="none" w:sz="0" w:space="0" w:color="auto"/>
        <w:bottom w:val="none" w:sz="0" w:space="0" w:color="auto"/>
        <w:right w:val="none" w:sz="0" w:space="0" w:color="auto"/>
      </w:divBdr>
    </w:div>
    <w:div w:id="556941301">
      <w:bodyDiv w:val="1"/>
      <w:marLeft w:val="0"/>
      <w:marRight w:val="0"/>
      <w:marTop w:val="0"/>
      <w:marBottom w:val="0"/>
      <w:divBdr>
        <w:top w:val="none" w:sz="0" w:space="0" w:color="auto"/>
        <w:left w:val="none" w:sz="0" w:space="0" w:color="auto"/>
        <w:bottom w:val="none" w:sz="0" w:space="0" w:color="auto"/>
        <w:right w:val="none" w:sz="0" w:space="0" w:color="auto"/>
      </w:divBdr>
      <w:divsChild>
        <w:div w:id="308943818">
          <w:marLeft w:val="360"/>
          <w:marRight w:val="0"/>
          <w:marTop w:val="72"/>
          <w:marBottom w:val="72"/>
          <w:divBdr>
            <w:top w:val="none" w:sz="0" w:space="0" w:color="auto"/>
            <w:left w:val="none" w:sz="0" w:space="0" w:color="auto"/>
            <w:bottom w:val="none" w:sz="0" w:space="0" w:color="auto"/>
            <w:right w:val="none" w:sz="0" w:space="0" w:color="auto"/>
          </w:divBdr>
        </w:div>
        <w:div w:id="333605778">
          <w:marLeft w:val="360"/>
          <w:marRight w:val="0"/>
          <w:marTop w:val="0"/>
          <w:marBottom w:val="72"/>
          <w:divBdr>
            <w:top w:val="none" w:sz="0" w:space="0" w:color="auto"/>
            <w:left w:val="none" w:sz="0" w:space="0" w:color="auto"/>
            <w:bottom w:val="none" w:sz="0" w:space="0" w:color="auto"/>
            <w:right w:val="none" w:sz="0" w:space="0" w:color="auto"/>
          </w:divBdr>
        </w:div>
        <w:div w:id="1556551132">
          <w:marLeft w:val="360"/>
          <w:marRight w:val="0"/>
          <w:marTop w:val="0"/>
          <w:marBottom w:val="72"/>
          <w:divBdr>
            <w:top w:val="none" w:sz="0" w:space="0" w:color="auto"/>
            <w:left w:val="none" w:sz="0" w:space="0" w:color="auto"/>
            <w:bottom w:val="none" w:sz="0" w:space="0" w:color="auto"/>
            <w:right w:val="none" w:sz="0" w:space="0" w:color="auto"/>
          </w:divBdr>
        </w:div>
      </w:divsChild>
    </w:div>
    <w:div w:id="736586209">
      <w:bodyDiv w:val="1"/>
      <w:marLeft w:val="0"/>
      <w:marRight w:val="0"/>
      <w:marTop w:val="0"/>
      <w:marBottom w:val="0"/>
      <w:divBdr>
        <w:top w:val="none" w:sz="0" w:space="0" w:color="auto"/>
        <w:left w:val="none" w:sz="0" w:space="0" w:color="auto"/>
        <w:bottom w:val="none" w:sz="0" w:space="0" w:color="auto"/>
        <w:right w:val="none" w:sz="0" w:space="0" w:color="auto"/>
      </w:divBdr>
      <w:divsChild>
        <w:div w:id="865557011">
          <w:marLeft w:val="0"/>
          <w:marRight w:val="0"/>
          <w:marTop w:val="0"/>
          <w:marBottom w:val="0"/>
          <w:divBdr>
            <w:top w:val="none" w:sz="0" w:space="0" w:color="auto"/>
            <w:left w:val="none" w:sz="0" w:space="0" w:color="auto"/>
            <w:bottom w:val="none" w:sz="0" w:space="0" w:color="auto"/>
            <w:right w:val="none" w:sz="0" w:space="0" w:color="auto"/>
          </w:divBdr>
          <w:divsChild>
            <w:div w:id="519665343">
              <w:marLeft w:val="0"/>
              <w:marRight w:val="0"/>
              <w:marTop w:val="0"/>
              <w:marBottom w:val="0"/>
              <w:divBdr>
                <w:top w:val="none" w:sz="0" w:space="0" w:color="auto"/>
                <w:left w:val="none" w:sz="0" w:space="0" w:color="auto"/>
                <w:bottom w:val="none" w:sz="0" w:space="0" w:color="auto"/>
                <w:right w:val="none" w:sz="0" w:space="0" w:color="auto"/>
              </w:divBdr>
            </w:div>
            <w:div w:id="630094181">
              <w:marLeft w:val="0"/>
              <w:marRight w:val="0"/>
              <w:marTop w:val="0"/>
              <w:marBottom w:val="0"/>
              <w:divBdr>
                <w:top w:val="none" w:sz="0" w:space="0" w:color="auto"/>
                <w:left w:val="none" w:sz="0" w:space="0" w:color="auto"/>
                <w:bottom w:val="none" w:sz="0" w:space="0" w:color="auto"/>
                <w:right w:val="none" w:sz="0" w:space="0" w:color="auto"/>
              </w:divBdr>
            </w:div>
          </w:divsChild>
        </w:div>
        <w:div w:id="1527211913">
          <w:marLeft w:val="0"/>
          <w:marRight w:val="0"/>
          <w:marTop w:val="0"/>
          <w:marBottom w:val="0"/>
          <w:divBdr>
            <w:top w:val="none" w:sz="0" w:space="0" w:color="auto"/>
            <w:left w:val="none" w:sz="0" w:space="0" w:color="auto"/>
            <w:bottom w:val="none" w:sz="0" w:space="0" w:color="auto"/>
            <w:right w:val="none" w:sz="0" w:space="0" w:color="auto"/>
          </w:divBdr>
        </w:div>
      </w:divsChild>
    </w:div>
    <w:div w:id="794831714">
      <w:bodyDiv w:val="1"/>
      <w:marLeft w:val="0"/>
      <w:marRight w:val="0"/>
      <w:marTop w:val="0"/>
      <w:marBottom w:val="0"/>
      <w:divBdr>
        <w:top w:val="none" w:sz="0" w:space="0" w:color="auto"/>
        <w:left w:val="none" w:sz="0" w:space="0" w:color="auto"/>
        <w:bottom w:val="none" w:sz="0" w:space="0" w:color="auto"/>
        <w:right w:val="none" w:sz="0" w:space="0" w:color="auto"/>
      </w:divBdr>
    </w:div>
    <w:div w:id="833762820">
      <w:bodyDiv w:val="1"/>
      <w:marLeft w:val="0"/>
      <w:marRight w:val="0"/>
      <w:marTop w:val="0"/>
      <w:marBottom w:val="0"/>
      <w:divBdr>
        <w:top w:val="none" w:sz="0" w:space="0" w:color="auto"/>
        <w:left w:val="none" w:sz="0" w:space="0" w:color="auto"/>
        <w:bottom w:val="none" w:sz="0" w:space="0" w:color="auto"/>
        <w:right w:val="none" w:sz="0" w:space="0" w:color="auto"/>
      </w:divBdr>
      <w:divsChild>
        <w:div w:id="67965778">
          <w:marLeft w:val="0"/>
          <w:marRight w:val="0"/>
          <w:marTop w:val="0"/>
          <w:marBottom w:val="0"/>
          <w:divBdr>
            <w:top w:val="none" w:sz="0" w:space="0" w:color="auto"/>
            <w:left w:val="none" w:sz="0" w:space="0" w:color="auto"/>
            <w:bottom w:val="none" w:sz="0" w:space="0" w:color="auto"/>
            <w:right w:val="none" w:sz="0" w:space="0" w:color="auto"/>
          </w:divBdr>
          <w:divsChild>
            <w:div w:id="942541668">
              <w:marLeft w:val="0"/>
              <w:marRight w:val="0"/>
              <w:marTop w:val="0"/>
              <w:marBottom w:val="0"/>
              <w:divBdr>
                <w:top w:val="none" w:sz="0" w:space="0" w:color="auto"/>
                <w:left w:val="none" w:sz="0" w:space="0" w:color="auto"/>
                <w:bottom w:val="none" w:sz="0" w:space="0" w:color="auto"/>
                <w:right w:val="none" w:sz="0" w:space="0" w:color="auto"/>
              </w:divBdr>
              <w:divsChild>
                <w:div w:id="1721006347">
                  <w:marLeft w:val="0"/>
                  <w:marRight w:val="0"/>
                  <w:marTop w:val="0"/>
                  <w:marBottom w:val="0"/>
                  <w:divBdr>
                    <w:top w:val="none" w:sz="0" w:space="0" w:color="auto"/>
                    <w:left w:val="none" w:sz="0" w:space="0" w:color="auto"/>
                    <w:bottom w:val="none" w:sz="0" w:space="0" w:color="auto"/>
                    <w:right w:val="none" w:sz="0" w:space="0" w:color="auto"/>
                  </w:divBdr>
                  <w:divsChild>
                    <w:div w:id="1187984120">
                      <w:marLeft w:val="0"/>
                      <w:marRight w:val="0"/>
                      <w:marTop w:val="0"/>
                      <w:marBottom w:val="0"/>
                      <w:divBdr>
                        <w:top w:val="none" w:sz="0" w:space="0" w:color="auto"/>
                        <w:left w:val="none" w:sz="0" w:space="0" w:color="auto"/>
                        <w:bottom w:val="none" w:sz="0" w:space="0" w:color="auto"/>
                        <w:right w:val="none" w:sz="0" w:space="0" w:color="auto"/>
                      </w:divBdr>
                    </w:div>
                    <w:div w:id="1659534840">
                      <w:marLeft w:val="0"/>
                      <w:marRight w:val="0"/>
                      <w:marTop w:val="0"/>
                      <w:marBottom w:val="0"/>
                      <w:divBdr>
                        <w:top w:val="none" w:sz="0" w:space="0" w:color="auto"/>
                        <w:left w:val="none" w:sz="0" w:space="0" w:color="auto"/>
                        <w:bottom w:val="none" w:sz="0" w:space="0" w:color="auto"/>
                        <w:right w:val="none" w:sz="0" w:space="0" w:color="auto"/>
                      </w:divBdr>
                      <w:divsChild>
                        <w:div w:id="1321732146">
                          <w:marLeft w:val="0"/>
                          <w:marRight w:val="0"/>
                          <w:marTop w:val="0"/>
                          <w:marBottom w:val="0"/>
                          <w:divBdr>
                            <w:top w:val="none" w:sz="0" w:space="0" w:color="auto"/>
                            <w:left w:val="none" w:sz="0" w:space="0" w:color="auto"/>
                            <w:bottom w:val="none" w:sz="0" w:space="0" w:color="auto"/>
                            <w:right w:val="none" w:sz="0" w:space="0" w:color="auto"/>
                          </w:divBdr>
                        </w:div>
                        <w:div w:id="1498224960">
                          <w:marLeft w:val="0"/>
                          <w:marRight w:val="0"/>
                          <w:marTop w:val="0"/>
                          <w:marBottom w:val="0"/>
                          <w:divBdr>
                            <w:top w:val="none" w:sz="0" w:space="0" w:color="auto"/>
                            <w:left w:val="none" w:sz="0" w:space="0" w:color="auto"/>
                            <w:bottom w:val="none" w:sz="0" w:space="0" w:color="auto"/>
                            <w:right w:val="none" w:sz="0" w:space="0" w:color="auto"/>
                          </w:divBdr>
                        </w:div>
                        <w:div w:id="2094812571">
                          <w:marLeft w:val="0"/>
                          <w:marRight w:val="0"/>
                          <w:marTop w:val="0"/>
                          <w:marBottom w:val="0"/>
                          <w:divBdr>
                            <w:top w:val="none" w:sz="0" w:space="0" w:color="auto"/>
                            <w:left w:val="none" w:sz="0" w:space="0" w:color="auto"/>
                            <w:bottom w:val="none" w:sz="0" w:space="0" w:color="auto"/>
                            <w:right w:val="none" w:sz="0" w:space="0" w:color="auto"/>
                          </w:divBdr>
                        </w:div>
                      </w:divsChild>
                    </w:div>
                    <w:div w:id="187611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53698">
      <w:bodyDiv w:val="1"/>
      <w:marLeft w:val="0"/>
      <w:marRight w:val="0"/>
      <w:marTop w:val="0"/>
      <w:marBottom w:val="0"/>
      <w:divBdr>
        <w:top w:val="none" w:sz="0" w:space="0" w:color="auto"/>
        <w:left w:val="none" w:sz="0" w:space="0" w:color="auto"/>
        <w:bottom w:val="none" w:sz="0" w:space="0" w:color="auto"/>
        <w:right w:val="none" w:sz="0" w:space="0" w:color="auto"/>
      </w:divBdr>
    </w:div>
    <w:div w:id="872573783">
      <w:bodyDiv w:val="1"/>
      <w:marLeft w:val="0"/>
      <w:marRight w:val="0"/>
      <w:marTop w:val="0"/>
      <w:marBottom w:val="0"/>
      <w:divBdr>
        <w:top w:val="none" w:sz="0" w:space="0" w:color="auto"/>
        <w:left w:val="none" w:sz="0" w:space="0" w:color="auto"/>
        <w:bottom w:val="none" w:sz="0" w:space="0" w:color="auto"/>
        <w:right w:val="none" w:sz="0" w:space="0" w:color="auto"/>
      </w:divBdr>
    </w:div>
    <w:div w:id="1076366409">
      <w:bodyDiv w:val="1"/>
      <w:marLeft w:val="0"/>
      <w:marRight w:val="0"/>
      <w:marTop w:val="0"/>
      <w:marBottom w:val="0"/>
      <w:divBdr>
        <w:top w:val="none" w:sz="0" w:space="0" w:color="auto"/>
        <w:left w:val="none" w:sz="0" w:space="0" w:color="auto"/>
        <w:bottom w:val="none" w:sz="0" w:space="0" w:color="auto"/>
        <w:right w:val="none" w:sz="0" w:space="0" w:color="auto"/>
      </w:divBdr>
    </w:div>
    <w:div w:id="1227954352">
      <w:bodyDiv w:val="1"/>
      <w:marLeft w:val="0"/>
      <w:marRight w:val="0"/>
      <w:marTop w:val="0"/>
      <w:marBottom w:val="0"/>
      <w:divBdr>
        <w:top w:val="none" w:sz="0" w:space="0" w:color="auto"/>
        <w:left w:val="none" w:sz="0" w:space="0" w:color="auto"/>
        <w:bottom w:val="none" w:sz="0" w:space="0" w:color="auto"/>
        <w:right w:val="none" w:sz="0" w:space="0" w:color="auto"/>
      </w:divBdr>
    </w:div>
    <w:div w:id="1449930011">
      <w:bodyDiv w:val="1"/>
      <w:marLeft w:val="0"/>
      <w:marRight w:val="0"/>
      <w:marTop w:val="0"/>
      <w:marBottom w:val="0"/>
      <w:divBdr>
        <w:top w:val="none" w:sz="0" w:space="0" w:color="auto"/>
        <w:left w:val="none" w:sz="0" w:space="0" w:color="auto"/>
        <w:bottom w:val="none" w:sz="0" w:space="0" w:color="auto"/>
        <w:right w:val="none" w:sz="0" w:space="0" w:color="auto"/>
      </w:divBdr>
    </w:div>
    <w:div w:id="1473015549">
      <w:bodyDiv w:val="1"/>
      <w:marLeft w:val="0"/>
      <w:marRight w:val="0"/>
      <w:marTop w:val="0"/>
      <w:marBottom w:val="0"/>
      <w:divBdr>
        <w:top w:val="none" w:sz="0" w:space="0" w:color="auto"/>
        <w:left w:val="none" w:sz="0" w:space="0" w:color="auto"/>
        <w:bottom w:val="none" w:sz="0" w:space="0" w:color="auto"/>
        <w:right w:val="none" w:sz="0" w:space="0" w:color="auto"/>
      </w:divBdr>
    </w:div>
    <w:div w:id="1587229552">
      <w:bodyDiv w:val="1"/>
      <w:marLeft w:val="0"/>
      <w:marRight w:val="0"/>
      <w:marTop w:val="0"/>
      <w:marBottom w:val="0"/>
      <w:divBdr>
        <w:top w:val="none" w:sz="0" w:space="0" w:color="auto"/>
        <w:left w:val="none" w:sz="0" w:space="0" w:color="auto"/>
        <w:bottom w:val="none" w:sz="0" w:space="0" w:color="auto"/>
        <w:right w:val="none" w:sz="0" w:space="0" w:color="auto"/>
      </w:divBdr>
    </w:div>
    <w:div w:id="1648243543">
      <w:bodyDiv w:val="1"/>
      <w:marLeft w:val="0"/>
      <w:marRight w:val="0"/>
      <w:marTop w:val="0"/>
      <w:marBottom w:val="0"/>
      <w:divBdr>
        <w:top w:val="none" w:sz="0" w:space="0" w:color="auto"/>
        <w:left w:val="none" w:sz="0" w:space="0" w:color="auto"/>
        <w:bottom w:val="none" w:sz="0" w:space="0" w:color="auto"/>
        <w:right w:val="none" w:sz="0" w:space="0" w:color="auto"/>
      </w:divBdr>
      <w:divsChild>
        <w:div w:id="774208550">
          <w:marLeft w:val="360"/>
          <w:marRight w:val="0"/>
          <w:marTop w:val="0"/>
          <w:marBottom w:val="72"/>
          <w:divBdr>
            <w:top w:val="none" w:sz="0" w:space="0" w:color="auto"/>
            <w:left w:val="none" w:sz="0" w:space="0" w:color="auto"/>
            <w:bottom w:val="none" w:sz="0" w:space="0" w:color="auto"/>
            <w:right w:val="none" w:sz="0" w:space="0" w:color="auto"/>
          </w:divBdr>
        </w:div>
        <w:div w:id="862473454">
          <w:marLeft w:val="360"/>
          <w:marRight w:val="0"/>
          <w:marTop w:val="72"/>
          <w:marBottom w:val="72"/>
          <w:divBdr>
            <w:top w:val="none" w:sz="0" w:space="0" w:color="auto"/>
            <w:left w:val="none" w:sz="0" w:space="0" w:color="auto"/>
            <w:bottom w:val="none" w:sz="0" w:space="0" w:color="auto"/>
            <w:right w:val="none" w:sz="0" w:space="0" w:color="auto"/>
          </w:divBdr>
        </w:div>
        <w:div w:id="2011369336">
          <w:marLeft w:val="360"/>
          <w:marRight w:val="0"/>
          <w:marTop w:val="0"/>
          <w:marBottom w:val="72"/>
          <w:divBdr>
            <w:top w:val="none" w:sz="0" w:space="0" w:color="auto"/>
            <w:left w:val="none" w:sz="0" w:space="0" w:color="auto"/>
            <w:bottom w:val="none" w:sz="0" w:space="0" w:color="auto"/>
            <w:right w:val="none" w:sz="0" w:space="0" w:color="auto"/>
          </w:divBdr>
        </w:div>
        <w:div w:id="2135051451">
          <w:marLeft w:val="360"/>
          <w:marRight w:val="0"/>
          <w:marTop w:val="0"/>
          <w:marBottom w:val="72"/>
          <w:divBdr>
            <w:top w:val="none" w:sz="0" w:space="0" w:color="auto"/>
            <w:left w:val="none" w:sz="0" w:space="0" w:color="auto"/>
            <w:bottom w:val="none" w:sz="0" w:space="0" w:color="auto"/>
            <w:right w:val="none" w:sz="0" w:space="0" w:color="auto"/>
          </w:divBdr>
        </w:div>
      </w:divsChild>
    </w:div>
    <w:div w:id="1759402422">
      <w:bodyDiv w:val="1"/>
      <w:marLeft w:val="0"/>
      <w:marRight w:val="0"/>
      <w:marTop w:val="0"/>
      <w:marBottom w:val="0"/>
      <w:divBdr>
        <w:top w:val="none" w:sz="0" w:space="0" w:color="auto"/>
        <w:left w:val="none" w:sz="0" w:space="0" w:color="auto"/>
        <w:bottom w:val="none" w:sz="0" w:space="0" w:color="auto"/>
        <w:right w:val="none" w:sz="0" w:space="0" w:color="auto"/>
      </w:divBdr>
    </w:div>
    <w:div w:id="178199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wel.krak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ek@wawelzamek.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2A624-2AD0-4814-A093-FEFC001D3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23410</Words>
  <Characters>140466</Characters>
  <Application>Microsoft Office Word</Application>
  <DocSecurity>0</DocSecurity>
  <Lines>1170</Lines>
  <Paragraphs>327</Paragraphs>
  <ScaleCrop>false</ScaleCrop>
  <HeadingPairs>
    <vt:vector size="2" baseType="variant">
      <vt:variant>
        <vt:lpstr>Tytuł</vt:lpstr>
      </vt:variant>
      <vt:variant>
        <vt:i4>1</vt:i4>
      </vt:variant>
    </vt:vector>
  </HeadingPairs>
  <TitlesOfParts>
    <vt:vector size="1" baseType="lpstr">
      <vt:lpstr/>
    </vt:vector>
  </TitlesOfParts>
  <Company>FSPDMaIS</Company>
  <LinksUpToDate>false</LinksUpToDate>
  <CharactersWithSpaces>163549</CharactersWithSpaces>
  <SharedDoc>false</SharedDoc>
  <HLinks>
    <vt:vector size="12" baseType="variant">
      <vt:variant>
        <vt:i4>3407878</vt:i4>
      </vt:variant>
      <vt:variant>
        <vt:i4>3</vt:i4>
      </vt:variant>
      <vt:variant>
        <vt:i4>0</vt:i4>
      </vt:variant>
      <vt:variant>
        <vt:i4>5</vt:i4>
      </vt:variant>
      <vt:variant>
        <vt:lpwstr>mailto:zamek@wawelzamek.pl</vt:lpwstr>
      </vt:variant>
      <vt:variant>
        <vt:lpwstr/>
      </vt:variant>
      <vt:variant>
        <vt:i4>6291556</vt:i4>
      </vt:variant>
      <vt:variant>
        <vt:i4>0</vt:i4>
      </vt:variant>
      <vt:variant>
        <vt:i4>0</vt:i4>
      </vt:variant>
      <vt:variant>
        <vt:i4>5</vt:i4>
      </vt:variant>
      <vt:variant>
        <vt:lpwstr>http://www.wawel.krakow.pl/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Spree</dc:creator>
  <cp:lastModifiedBy>eluszcz</cp:lastModifiedBy>
  <cp:revision>2</cp:revision>
  <cp:lastPrinted>2018-01-12T16:13:00Z</cp:lastPrinted>
  <dcterms:created xsi:type="dcterms:W3CDTF">2021-03-05T14:27:00Z</dcterms:created>
  <dcterms:modified xsi:type="dcterms:W3CDTF">2021-03-05T14:27:00Z</dcterms:modified>
</cp:coreProperties>
</file>